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874D2" w14:textId="77777777" w:rsidR="007B2C11" w:rsidRDefault="007B2C11">
      <w:pPr>
        <w:spacing w:after="0" w:line="240" w:lineRule="auto"/>
        <w:rPr>
          <w:rFonts w:ascii="Times New Roman" w:hAnsi="Times New Roman"/>
          <w:sz w:val="24"/>
        </w:rPr>
      </w:pPr>
    </w:p>
    <w:p w14:paraId="37A52A2B" w14:textId="77777777" w:rsidR="0078096F" w:rsidRPr="0078096F" w:rsidRDefault="0078096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auto"/>
          <w:sz w:val="24"/>
          <w:szCs w:val="24"/>
        </w:rPr>
      </w:pPr>
      <w:r w:rsidRPr="0078096F">
        <w:rPr>
          <w:rFonts w:ascii="Times New Roman" w:eastAsia="Times New Roman" w:hAnsi="Times New Roman" w:cs="Times New Roman"/>
          <w:color w:val="auto"/>
          <w:sz w:val="24"/>
          <w:szCs w:val="24"/>
        </w:rPr>
        <w:t>МИНИСТЕРСТВО ОБРАЗОВАНИЯ И НАУКИ ХАБАРОВСКОГО КРАЯ</w:t>
      </w:r>
    </w:p>
    <w:p w14:paraId="564F7C86" w14:textId="77777777" w:rsidR="0078096F" w:rsidRPr="0078096F" w:rsidRDefault="0078096F" w:rsidP="0078096F">
      <w:pPr>
        <w:spacing w:after="0" w:line="240" w:lineRule="auto"/>
        <w:jc w:val="center"/>
        <w:rPr>
          <w:rFonts w:ascii="Times New Roman" w:eastAsia="Times New Roman" w:hAnsi="Times New Roman" w:cs="Times New Roman"/>
          <w:color w:val="auto"/>
          <w:sz w:val="24"/>
          <w:szCs w:val="24"/>
        </w:rPr>
      </w:pPr>
      <w:r w:rsidRPr="0078096F">
        <w:rPr>
          <w:rFonts w:ascii="Times New Roman" w:eastAsia="Times New Roman" w:hAnsi="Times New Roman" w:cs="Times New Roman"/>
          <w:color w:val="auto"/>
          <w:sz w:val="24"/>
          <w:szCs w:val="24"/>
        </w:rPr>
        <w:t>КРАЕВОЕ ГОСУДАРСТВЕННОЕ БЮДЖЕТНОЕ</w:t>
      </w:r>
    </w:p>
    <w:p w14:paraId="426916C4" w14:textId="77777777" w:rsidR="0078096F" w:rsidRPr="0078096F" w:rsidRDefault="0078096F" w:rsidP="0078096F">
      <w:pPr>
        <w:spacing w:after="0" w:line="240" w:lineRule="auto"/>
        <w:jc w:val="center"/>
        <w:rPr>
          <w:rFonts w:ascii="Times New Roman" w:eastAsia="Times New Roman" w:hAnsi="Times New Roman" w:cs="Times New Roman"/>
          <w:color w:val="auto"/>
          <w:sz w:val="24"/>
          <w:szCs w:val="24"/>
        </w:rPr>
      </w:pPr>
      <w:r w:rsidRPr="0078096F">
        <w:rPr>
          <w:rFonts w:ascii="Times New Roman" w:eastAsia="Times New Roman" w:hAnsi="Times New Roman" w:cs="Times New Roman"/>
          <w:color w:val="auto"/>
          <w:sz w:val="24"/>
          <w:szCs w:val="24"/>
        </w:rPr>
        <w:t xml:space="preserve">ПРОФЕССИОНАЛЬНОЕ ОБРАЗОВАТЕЛЬНОЕ УЧРЕЖДЕНИЕ </w:t>
      </w:r>
    </w:p>
    <w:p w14:paraId="549B413B" w14:textId="77777777" w:rsidR="0078096F" w:rsidRPr="0078096F" w:rsidRDefault="0078096F" w:rsidP="0078096F">
      <w:pPr>
        <w:spacing w:after="0" w:line="240" w:lineRule="auto"/>
        <w:jc w:val="center"/>
        <w:rPr>
          <w:rFonts w:ascii="Times New Roman" w:eastAsia="Times New Roman" w:hAnsi="Times New Roman" w:cs="Times New Roman"/>
          <w:color w:val="auto"/>
          <w:sz w:val="24"/>
          <w:szCs w:val="24"/>
        </w:rPr>
      </w:pPr>
      <w:r w:rsidRPr="0078096F">
        <w:rPr>
          <w:rFonts w:ascii="Times New Roman" w:eastAsia="Times New Roman" w:hAnsi="Times New Roman" w:cs="Times New Roman"/>
          <w:color w:val="auto"/>
          <w:sz w:val="24"/>
          <w:szCs w:val="24"/>
        </w:rPr>
        <w:t xml:space="preserve">«ХАБАРОВСКИЙ ТЕХНИКУМ ТРАНСПОРТНЫХ ТЕХНОЛОГИЙ </w:t>
      </w:r>
    </w:p>
    <w:p w14:paraId="63226114" w14:textId="77777777" w:rsidR="0078096F" w:rsidRPr="0078096F" w:rsidRDefault="0078096F" w:rsidP="0078096F">
      <w:pPr>
        <w:spacing w:after="0" w:line="240" w:lineRule="auto"/>
        <w:jc w:val="center"/>
        <w:rPr>
          <w:rFonts w:ascii="Times New Roman" w:eastAsia="Times New Roman" w:hAnsi="Times New Roman" w:cs="Times New Roman"/>
          <w:color w:val="auto"/>
          <w:sz w:val="24"/>
          <w:szCs w:val="24"/>
        </w:rPr>
      </w:pPr>
      <w:r w:rsidRPr="0078096F">
        <w:rPr>
          <w:rFonts w:ascii="Times New Roman" w:eastAsia="Times New Roman" w:hAnsi="Times New Roman" w:cs="Times New Roman"/>
          <w:color w:val="auto"/>
          <w:sz w:val="24"/>
          <w:szCs w:val="24"/>
        </w:rPr>
        <w:t>ИМЕНИ ГЕРОЯ СОВЕТСКОГО СОЮЗА А.С. ПАНОВА»</w:t>
      </w:r>
    </w:p>
    <w:p w14:paraId="38F324A4" w14:textId="77777777" w:rsidR="0078096F" w:rsidRPr="0078096F" w:rsidRDefault="0078096F" w:rsidP="0078096F">
      <w:pPr>
        <w:spacing w:after="0" w:line="240" w:lineRule="auto"/>
        <w:jc w:val="center"/>
        <w:rPr>
          <w:rFonts w:ascii="Times New Roman" w:eastAsia="Times New Roman" w:hAnsi="Times New Roman" w:cs="Times New Roman"/>
          <w:color w:val="auto"/>
          <w:sz w:val="28"/>
          <w:szCs w:val="28"/>
        </w:rPr>
      </w:pPr>
    </w:p>
    <w:p w14:paraId="62D18264" w14:textId="77777777" w:rsidR="0078096F" w:rsidRPr="0078096F" w:rsidRDefault="0078096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auto"/>
          <w:sz w:val="28"/>
          <w:szCs w:val="28"/>
        </w:rPr>
      </w:pPr>
    </w:p>
    <w:p w14:paraId="1A8415DD" w14:textId="77777777" w:rsidR="0078096F" w:rsidRPr="0078096F" w:rsidRDefault="0078096F" w:rsidP="00780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color w:val="auto"/>
          <w:sz w:val="28"/>
          <w:szCs w:val="28"/>
        </w:rPr>
      </w:pPr>
    </w:p>
    <w:p w14:paraId="58478977" w14:textId="77777777" w:rsidR="0078096F" w:rsidRPr="0078096F" w:rsidRDefault="0078096F" w:rsidP="00780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color w:val="auto"/>
          <w:sz w:val="28"/>
          <w:szCs w:val="28"/>
        </w:rPr>
      </w:pPr>
    </w:p>
    <w:p w14:paraId="4B716D53" w14:textId="77777777" w:rsidR="0078096F" w:rsidRPr="0078096F" w:rsidRDefault="0078096F" w:rsidP="00780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color w:val="auto"/>
          <w:sz w:val="28"/>
          <w:szCs w:val="28"/>
        </w:rPr>
      </w:pPr>
    </w:p>
    <w:p w14:paraId="597BF3D9" w14:textId="77777777" w:rsidR="0078096F" w:rsidRPr="0078096F" w:rsidRDefault="0078096F" w:rsidP="00780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color w:val="auto"/>
          <w:sz w:val="28"/>
          <w:szCs w:val="28"/>
        </w:rPr>
      </w:pPr>
    </w:p>
    <w:p w14:paraId="0346BEDA" w14:textId="77777777" w:rsidR="0078096F" w:rsidRPr="0078096F" w:rsidRDefault="0078096F" w:rsidP="0078096F">
      <w:pPr>
        <w:spacing w:after="0" w:line="240" w:lineRule="auto"/>
        <w:jc w:val="center"/>
        <w:rPr>
          <w:rFonts w:ascii="Times New Roman" w:eastAsia="Calibri" w:hAnsi="Times New Roman" w:cs="Times New Roman"/>
          <w:i/>
          <w:color w:val="auto"/>
          <w:sz w:val="28"/>
          <w:szCs w:val="28"/>
          <w:lang w:eastAsia="en-US"/>
        </w:rPr>
      </w:pPr>
    </w:p>
    <w:p w14:paraId="4C145DB4" w14:textId="5418446F" w:rsidR="0078096F" w:rsidRDefault="0078096F" w:rsidP="0078096F">
      <w:pPr>
        <w:spacing w:after="0" w:line="240" w:lineRule="auto"/>
        <w:jc w:val="center"/>
        <w:rPr>
          <w:rFonts w:ascii="Times New Roman" w:eastAsia="Calibri" w:hAnsi="Times New Roman" w:cs="Times New Roman"/>
          <w:iCs/>
          <w:color w:val="auto"/>
          <w:sz w:val="28"/>
          <w:szCs w:val="28"/>
          <w:lang w:eastAsia="en-US"/>
        </w:rPr>
      </w:pPr>
    </w:p>
    <w:p w14:paraId="42062646" w14:textId="6D31A1A7" w:rsidR="0078096F" w:rsidRDefault="0078096F" w:rsidP="0078096F">
      <w:pPr>
        <w:spacing w:after="0" w:line="240" w:lineRule="auto"/>
        <w:jc w:val="center"/>
        <w:rPr>
          <w:rFonts w:ascii="Times New Roman" w:eastAsia="Calibri" w:hAnsi="Times New Roman" w:cs="Times New Roman"/>
          <w:iCs/>
          <w:color w:val="auto"/>
          <w:sz w:val="28"/>
          <w:szCs w:val="28"/>
          <w:lang w:eastAsia="en-US"/>
        </w:rPr>
      </w:pPr>
    </w:p>
    <w:p w14:paraId="241385C8" w14:textId="27E5A2F7" w:rsidR="0078096F" w:rsidRDefault="0078096F" w:rsidP="0078096F">
      <w:pPr>
        <w:spacing w:after="0" w:line="240" w:lineRule="auto"/>
        <w:jc w:val="center"/>
        <w:rPr>
          <w:rFonts w:ascii="Times New Roman" w:eastAsia="Calibri" w:hAnsi="Times New Roman" w:cs="Times New Roman"/>
          <w:iCs/>
          <w:color w:val="auto"/>
          <w:sz w:val="28"/>
          <w:szCs w:val="28"/>
          <w:lang w:eastAsia="en-US"/>
        </w:rPr>
      </w:pPr>
    </w:p>
    <w:p w14:paraId="2FA99CF9" w14:textId="77777777" w:rsidR="0078096F" w:rsidRPr="0078096F" w:rsidRDefault="0078096F" w:rsidP="0078096F">
      <w:pPr>
        <w:spacing w:after="0" w:line="240" w:lineRule="auto"/>
        <w:jc w:val="center"/>
        <w:rPr>
          <w:rFonts w:ascii="Times New Roman" w:eastAsia="Calibri" w:hAnsi="Times New Roman" w:cs="Times New Roman"/>
          <w:iCs/>
          <w:color w:val="auto"/>
          <w:sz w:val="28"/>
          <w:szCs w:val="28"/>
          <w:lang w:eastAsia="en-US"/>
        </w:rPr>
      </w:pPr>
    </w:p>
    <w:p w14:paraId="445B9830" w14:textId="77777777" w:rsidR="0078096F" w:rsidRPr="0078096F" w:rsidRDefault="0078096F" w:rsidP="0078096F">
      <w:pPr>
        <w:spacing w:after="0" w:line="240" w:lineRule="auto"/>
        <w:jc w:val="center"/>
        <w:rPr>
          <w:rFonts w:ascii="Times New Roman" w:eastAsia="Calibri" w:hAnsi="Times New Roman" w:cs="Times New Roman"/>
          <w:b/>
          <w:bCs/>
          <w:color w:val="auto"/>
          <w:sz w:val="28"/>
          <w:szCs w:val="28"/>
          <w:lang w:eastAsia="en-US"/>
        </w:rPr>
      </w:pPr>
      <w:bookmarkStart w:id="0" w:name="_Hlk215069336"/>
      <w:r w:rsidRPr="0078096F">
        <w:rPr>
          <w:rFonts w:ascii="Times New Roman" w:eastAsia="Calibri" w:hAnsi="Times New Roman" w:cs="Times New Roman"/>
          <w:b/>
          <w:bCs/>
          <w:color w:val="auto"/>
          <w:sz w:val="28"/>
          <w:szCs w:val="28"/>
          <w:lang w:eastAsia="en-US"/>
        </w:rPr>
        <w:t xml:space="preserve">РАБОЧАЯ ПРОГРАММА </w:t>
      </w:r>
      <w:r w:rsidRPr="0078096F">
        <w:rPr>
          <w:rFonts w:ascii="Times New Roman" w:eastAsia="Times New Roman" w:hAnsi="Times New Roman" w:cs="Times New Roman"/>
          <w:b/>
          <w:sz w:val="28"/>
          <w:szCs w:val="28"/>
        </w:rPr>
        <w:t>УЧЕБНОЙ ДИСЦИПЛИНЫ</w:t>
      </w:r>
    </w:p>
    <w:p w14:paraId="08EA3318" w14:textId="77777777" w:rsidR="0078096F" w:rsidRPr="0078096F" w:rsidRDefault="0078096F" w:rsidP="0078096F">
      <w:pPr>
        <w:spacing w:after="0" w:line="240" w:lineRule="auto"/>
        <w:rPr>
          <w:rFonts w:ascii="Times New Roman" w:eastAsia="Calibri" w:hAnsi="Times New Roman" w:cs="Times New Roman"/>
          <w:b/>
          <w:bCs/>
          <w:iCs/>
          <w:color w:val="auto"/>
          <w:sz w:val="28"/>
          <w:szCs w:val="28"/>
          <w:lang w:eastAsia="en-US"/>
        </w:rPr>
      </w:pPr>
    </w:p>
    <w:p w14:paraId="1BB6E867" w14:textId="375A2931" w:rsidR="0078096F" w:rsidRPr="0078096F" w:rsidRDefault="0078096F" w:rsidP="0078096F">
      <w:pPr>
        <w:spacing w:after="0" w:line="240" w:lineRule="auto"/>
        <w:jc w:val="center"/>
        <w:rPr>
          <w:rFonts w:ascii="Times New Roman" w:eastAsia="Calibri" w:hAnsi="Times New Roman" w:cs="Times New Roman"/>
          <w:b/>
          <w:bCs/>
          <w:color w:val="auto"/>
          <w:sz w:val="28"/>
          <w:szCs w:val="28"/>
          <w:lang w:eastAsia="en-US"/>
        </w:rPr>
      </w:pPr>
      <w:r w:rsidRPr="0078096F">
        <w:rPr>
          <w:rFonts w:ascii="Times New Roman" w:eastAsia="Calibri" w:hAnsi="Times New Roman" w:cs="Times New Roman"/>
          <w:b/>
          <w:bCs/>
          <w:color w:val="auto"/>
          <w:sz w:val="28"/>
          <w:szCs w:val="28"/>
          <w:lang w:eastAsia="en-US"/>
        </w:rPr>
        <w:t>ООД.0</w:t>
      </w:r>
      <w:r w:rsidRPr="0078096F">
        <w:rPr>
          <w:rFonts w:ascii="Times New Roman" w:eastAsia="Calibri" w:hAnsi="Times New Roman" w:cs="Times New Roman"/>
          <w:b/>
          <w:bCs/>
          <w:color w:val="auto"/>
          <w:sz w:val="28"/>
          <w:szCs w:val="28"/>
          <w:lang w:eastAsia="en-US"/>
        </w:rPr>
        <w:t>2 ЛИТЕРАТУРА</w:t>
      </w:r>
    </w:p>
    <w:p w14:paraId="52FE723C" w14:textId="77777777" w:rsidR="0078096F" w:rsidRPr="0078096F" w:rsidRDefault="0078096F" w:rsidP="00780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olor w:val="auto"/>
          <w:sz w:val="28"/>
          <w:szCs w:val="28"/>
        </w:rPr>
      </w:pPr>
    </w:p>
    <w:p w14:paraId="06715831" w14:textId="77777777" w:rsidR="0078096F" w:rsidRPr="0078096F" w:rsidRDefault="0078096F" w:rsidP="00780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olor w:val="auto"/>
          <w:sz w:val="28"/>
          <w:szCs w:val="28"/>
        </w:rPr>
      </w:pPr>
      <w:r w:rsidRPr="0078096F">
        <w:rPr>
          <w:rFonts w:ascii="Times New Roman" w:eastAsia="Times New Roman" w:hAnsi="Times New Roman" w:cs="Times New Roman"/>
          <w:color w:val="auto"/>
          <w:sz w:val="28"/>
          <w:szCs w:val="28"/>
        </w:rPr>
        <w:t xml:space="preserve">основная профессиональная образовательная программа среднего профессионального образования </w:t>
      </w:r>
    </w:p>
    <w:p w14:paraId="455114F6" w14:textId="77777777" w:rsidR="0078096F" w:rsidRPr="0078096F" w:rsidRDefault="0078096F" w:rsidP="00780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olor w:val="auto"/>
          <w:sz w:val="28"/>
          <w:szCs w:val="28"/>
        </w:rPr>
      </w:pPr>
      <w:r w:rsidRPr="0078096F">
        <w:rPr>
          <w:rFonts w:ascii="Times New Roman" w:eastAsia="Times New Roman" w:hAnsi="Times New Roman" w:cs="Times New Roman"/>
          <w:color w:val="auto"/>
          <w:sz w:val="28"/>
          <w:szCs w:val="28"/>
        </w:rPr>
        <w:t>программы подготовки квалифицированных рабочих, служащих</w:t>
      </w:r>
    </w:p>
    <w:p w14:paraId="529DEDF1" w14:textId="77777777" w:rsidR="0078096F" w:rsidRPr="0078096F" w:rsidRDefault="0078096F" w:rsidP="00780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olor w:val="auto"/>
          <w:sz w:val="28"/>
          <w:szCs w:val="28"/>
        </w:rPr>
      </w:pPr>
      <w:r w:rsidRPr="0078096F">
        <w:rPr>
          <w:rFonts w:ascii="Times New Roman" w:eastAsia="Times New Roman" w:hAnsi="Times New Roman" w:cs="Times New Roman"/>
          <w:color w:val="auto"/>
          <w:sz w:val="28"/>
          <w:szCs w:val="28"/>
        </w:rPr>
        <w:t>по профессии</w:t>
      </w:r>
    </w:p>
    <w:p w14:paraId="0FBE28D2" w14:textId="77777777" w:rsidR="0078096F" w:rsidRPr="0078096F" w:rsidRDefault="0078096F" w:rsidP="00780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color w:val="212529"/>
          <w:sz w:val="28"/>
          <w:szCs w:val="28"/>
          <w:shd w:val="clear" w:color="auto" w:fill="F9F9F9"/>
          <w:lang w:eastAsia="en-US"/>
        </w:rPr>
      </w:pPr>
      <w:r w:rsidRPr="0078096F">
        <w:rPr>
          <w:rFonts w:ascii="Times New Roman" w:eastAsia="+mn-ea" w:hAnsi="Times New Roman" w:cs="Times New Roman"/>
          <w:color w:val="auto"/>
          <w:kern w:val="24"/>
          <w:sz w:val="28"/>
          <w:szCs w:val="28"/>
          <w:lang w:eastAsia="en-US"/>
        </w:rPr>
        <w:t>23.01.09</w:t>
      </w:r>
      <w:r w:rsidRPr="0078096F">
        <w:rPr>
          <w:rFonts w:ascii="Times New Roman" w:eastAsia="Calibri" w:hAnsi="Times New Roman" w:cs="Times New Roman"/>
          <w:color w:val="auto"/>
          <w:sz w:val="28"/>
          <w:szCs w:val="28"/>
          <w:lang w:eastAsia="en-US"/>
        </w:rPr>
        <w:t xml:space="preserve"> </w:t>
      </w:r>
      <w:r w:rsidRPr="0078096F">
        <w:rPr>
          <w:rFonts w:ascii="Times New Roman" w:eastAsia="Calibri" w:hAnsi="Times New Roman" w:cs="Times New Roman"/>
          <w:color w:val="212529"/>
          <w:sz w:val="28"/>
          <w:szCs w:val="28"/>
          <w:shd w:val="clear" w:color="auto" w:fill="F9F9F9"/>
          <w:lang w:eastAsia="en-US"/>
        </w:rPr>
        <w:t xml:space="preserve">Помощник машиниста </w:t>
      </w:r>
    </w:p>
    <w:p w14:paraId="0D30B3D8" w14:textId="77777777" w:rsidR="0078096F" w:rsidRPr="0078096F" w:rsidRDefault="0078096F" w:rsidP="00780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olor w:val="auto"/>
          <w:sz w:val="28"/>
          <w:szCs w:val="28"/>
        </w:rPr>
      </w:pPr>
      <w:bookmarkStart w:id="1" w:name="_Hlk215739821"/>
      <w:r w:rsidRPr="0078096F">
        <w:rPr>
          <w:rFonts w:ascii="Times New Roman" w:eastAsia="Calibri" w:hAnsi="Times New Roman" w:cs="Times New Roman"/>
          <w:color w:val="212529"/>
          <w:sz w:val="28"/>
          <w:szCs w:val="28"/>
          <w:shd w:val="clear" w:color="auto" w:fill="F9F9F9"/>
          <w:lang w:eastAsia="en-US"/>
        </w:rPr>
        <w:t>(по видам подвижного состава железнодорожного транспорта)</w:t>
      </w:r>
    </w:p>
    <w:bookmarkEnd w:id="1"/>
    <w:p w14:paraId="207017BF" w14:textId="77777777" w:rsidR="0078096F" w:rsidRPr="0078096F" w:rsidRDefault="0078096F" w:rsidP="00780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olor w:val="auto"/>
          <w:sz w:val="28"/>
          <w:szCs w:val="28"/>
        </w:rPr>
      </w:pPr>
    </w:p>
    <w:p w14:paraId="074BCFA9" w14:textId="77777777" w:rsidR="0078096F" w:rsidRPr="0078096F" w:rsidRDefault="0078096F" w:rsidP="00780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olor w:val="auto"/>
          <w:sz w:val="28"/>
          <w:szCs w:val="28"/>
        </w:rPr>
      </w:pPr>
    </w:p>
    <w:p w14:paraId="026A2EA3" w14:textId="77777777" w:rsidR="0078096F" w:rsidRPr="0078096F" w:rsidRDefault="0078096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auto"/>
          <w:sz w:val="28"/>
          <w:szCs w:val="28"/>
        </w:rPr>
      </w:pPr>
    </w:p>
    <w:p w14:paraId="3E8BC515" w14:textId="77777777" w:rsidR="0078096F" w:rsidRPr="0078096F" w:rsidRDefault="0078096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auto"/>
          <w:sz w:val="28"/>
          <w:szCs w:val="28"/>
        </w:rPr>
      </w:pPr>
    </w:p>
    <w:p w14:paraId="1314945F" w14:textId="77777777" w:rsidR="0078096F" w:rsidRPr="0078096F" w:rsidRDefault="0078096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auto"/>
          <w:sz w:val="28"/>
          <w:szCs w:val="28"/>
        </w:rPr>
      </w:pPr>
    </w:p>
    <w:p w14:paraId="178CAD8C" w14:textId="77777777" w:rsidR="0078096F" w:rsidRPr="0078096F" w:rsidRDefault="0078096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auto"/>
          <w:sz w:val="28"/>
          <w:szCs w:val="28"/>
        </w:rPr>
      </w:pPr>
    </w:p>
    <w:p w14:paraId="0AEA8DB5" w14:textId="77777777" w:rsidR="0078096F" w:rsidRPr="0078096F" w:rsidRDefault="0078096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auto"/>
          <w:sz w:val="28"/>
          <w:szCs w:val="28"/>
        </w:rPr>
      </w:pPr>
    </w:p>
    <w:p w14:paraId="634B14EB" w14:textId="6E6AA978" w:rsidR="0078096F" w:rsidRDefault="0078096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auto"/>
          <w:sz w:val="28"/>
          <w:szCs w:val="28"/>
        </w:rPr>
      </w:pPr>
    </w:p>
    <w:p w14:paraId="0CF442FA" w14:textId="285838C7" w:rsidR="0078096F" w:rsidRDefault="0078096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auto"/>
          <w:sz w:val="28"/>
          <w:szCs w:val="28"/>
        </w:rPr>
      </w:pPr>
    </w:p>
    <w:p w14:paraId="5B86E496" w14:textId="60FC3478" w:rsidR="0078096F" w:rsidRDefault="0078096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auto"/>
          <w:sz w:val="28"/>
          <w:szCs w:val="28"/>
        </w:rPr>
      </w:pPr>
    </w:p>
    <w:p w14:paraId="4675C19A" w14:textId="2E90FAE7" w:rsidR="0078096F" w:rsidRDefault="0078096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auto"/>
          <w:sz w:val="28"/>
          <w:szCs w:val="28"/>
        </w:rPr>
      </w:pPr>
    </w:p>
    <w:p w14:paraId="0AF62E1D" w14:textId="2153B8DF" w:rsidR="0078096F" w:rsidRDefault="0078096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auto"/>
          <w:sz w:val="28"/>
          <w:szCs w:val="28"/>
        </w:rPr>
      </w:pPr>
    </w:p>
    <w:p w14:paraId="23E80E8B" w14:textId="1882A192" w:rsidR="0078096F" w:rsidRDefault="0078096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auto"/>
          <w:sz w:val="28"/>
          <w:szCs w:val="28"/>
        </w:rPr>
      </w:pPr>
    </w:p>
    <w:p w14:paraId="667D24EB" w14:textId="69FE4521" w:rsidR="0078096F" w:rsidRDefault="0078096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auto"/>
          <w:sz w:val="28"/>
          <w:szCs w:val="28"/>
        </w:rPr>
      </w:pPr>
    </w:p>
    <w:p w14:paraId="5AAEE332" w14:textId="024ED7B3" w:rsidR="0078096F" w:rsidRDefault="0078096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auto"/>
          <w:sz w:val="28"/>
          <w:szCs w:val="28"/>
        </w:rPr>
      </w:pPr>
    </w:p>
    <w:p w14:paraId="25B59C09" w14:textId="77777777" w:rsidR="0078096F" w:rsidRPr="0078096F" w:rsidRDefault="0078096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auto"/>
          <w:sz w:val="28"/>
          <w:szCs w:val="28"/>
        </w:rPr>
      </w:pPr>
    </w:p>
    <w:p w14:paraId="526E761A" w14:textId="77777777" w:rsidR="0078096F" w:rsidRPr="0078096F" w:rsidRDefault="0078096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auto"/>
          <w:sz w:val="28"/>
          <w:szCs w:val="28"/>
        </w:rPr>
      </w:pPr>
      <w:r w:rsidRPr="0078096F">
        <w:rPr>
          <w:rFonts w:ascii="Times New Roman" w:eastAsia="Times New Roman" w:hAnsi="Times New Roman" w:cs="Times New Roman"/>
          <w:bCs/>
          <w:color w:val="auto"/>
          <w:sz w:val="28"/>
          <w:szCs w:val="28"/>
        </w:rPr>
        <w:t xml:space="preserve">г. Хабаровск, </w:t>
      </w:r>
    </w:p>
    <w:p w14:paraId="72B5B183" w14:textId="77777777" w:rsidR="0078096F" w:rsidRPr="0078096F" w:rsidRDefault="0078096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auto"/>
          <w:sz w:val="28"/>
          <w:szCs w:val="28"/>
        </w:rPr>
      </w:pPr>
      <w:r w:rsidRPr="0078096F">
        <w:rPr>
          <w:rFonts w:ascii="Times New Roman" w:eastAsia="Times New Roman" w:hAnsi="Times New Roman" w:cs="Times New Roman"/>
          <w:bCs/>
          <w:color w:val="auto"/>
          <w:sz w:val="28"/>
          <w:szCs w:val="28"/>
        </w:rPr>
        <w:t>2025 г.</w:t>
      </w:r>
    </w:p>
    <w:bookmarkEnd w:id="0"/>
    <w:p w14:paraId="3F67E846" w14:textId="77777777" w:rsidR="0078096F" w:rsidRPr="0078096F" w:rsidRDefault="0078096F" w:rsidP="0078096F">
      <w:pPr>
        <w:spacing w:line="259" w:lineRule="auto"/>
        <w:jc w:val="both"/>
        <w:rPr>
          <w:rFonts w:ascii="Times New Roman" w:eastAsia="Calibri" w:hAnsi="Times New Roman" w:cs="Times New Roman"/>
          <w:color w:val="auto"/>
          <w:sz w:val="28"/>
          <w:szCs w:val="28"/>
          <w:lang w:eastAsia="en-US"/>
        </w:rPr>
      </w:pPr>
      <w:r w:rsidRPr="0078096F">
        <w:rPr>
          <w:rFonts w:ascii="Times New Roman" w:eastAsia="Calibri" w:hAnsi="Times New Roman" w:cs="Times New Roman"/>
          <w:color w:val="auto"/>
          <w:sz w:val="28"/>
          <w:szCs w:val="28"/>
          <w:lang w:eastAsia="en-US"/>
        </w:rPr>
        <w:lastRenderedPageBreak/>
        <w:t xml:space="preserve">Рабочая программа обязательной общеобразовательной дисциплины разработана на основе ФГОС СПО по профессии </w:t>
      </w:r>
      <w:bookmarkStart w:id="2" w:name="_Hlk215741318"/>
      <w:r w:rsidRPr="0078096F">
        <w:rPr>
          <w:rFonts w:ascii="Times New Roman" w:eastAsia="+mn-ea" w:hAnsi="Times New Roman" w:cs="Times New Roman"/>
          <w:color w:val="auto"/>
          <w:kern w:val="24"/>
          <w:sz w:val="28"/>
          <w:szCs w:val="28"/>
          <w:lang w:eastAsia="en-US"/>
        </w:rPr>
        <w:t>23.01.09</w:t>
      </w:r>
      <w:r w:rsidRPr="0078096F">
        <w:rPr>
          <w:rFonts w:ascii="Times New Roman" w:eastAsia="Calibri" w:hAnsi="Times New Roman" w:cs="Times New Roman"/>
          <w:color w:val="auto"/>
          <w:sz w:val="28"/>
          <w:szCs w:val="28"/>
          <w:lang w:eastAsia="en-US"/>
        </w:rPr>
        <w:t xml:space="preserve"> Помощник машиниста (по видам подвижного состава железнодорожного транспорта)</w:t>
      </w:r>
      <w:bookmarkEnd w:id="2"/>
      <w:r w:rsidRPr="0078096F">
        <w:rPr>
          <w:rFonts w:ascii="Times New Roman" w:eastAsia="Calibri" w:hAnsi="Times New Roman" w:cs="Times New Roman"/>
          <w:color w:val="auto"/>
          <w:sz w:val="28"/>
          <w:szCs w:val="28"/>
          <w:lang w:eastAsia="en-US"/>
        </w:rPr>
        <w:t xml:space="preserve">, утвержденного приказом </w:t>
      </w:r>
      <w:proofErr w:type="spellStart"/>
      <w:r w:rsidRPr="0078096F">
        <w:rPr>
          <w:rFonts w:ascii="Times New Roman" w:eastAsia="Calibri" w:hAnsi="Times New Roman" w:cs="Times New Roman"/>
          <w:color w:val="auto"/>
          <w:sz w:val="28"/>
          <w:szCs w:val="28"/>
          <w:lang w:eastAsia="en-US"/>
        </w:rPr>
        <w:t>Минпросвещения</w:t>
      </w:r>
      <w:proofErr w:type="spellEnd"/>
      <w:r w:rsidRPr="0078096F">
        <w:rPr>
          <w:rFonts w:ascii="Times New Roman" w:eastAsia="Calibri" w:hAnsi="Times New Roman" w:cs="Times New Roman"/>
          <w:color w:val="auto"/>
          <w:sz w:val="28"/>
          <w:szCs w:val="28"/>
          <w:lang w:eastAsia="en-US"/>
        </w:rPr>
        <w:t xml:space="preserve"> России от 20.03.2024 г. № 175 (зарегистрировано в Минюсте России 26.04.2024 № 78018)</w:t>
      </w:r>
    </w:p>
    <w:p w14:paraId="10469EAC" w14:textId="77777777" w:rsidR="0078096F" w:rsidRPr="0078096F" w:rsidRDefault="0078096F" w:rsidP="0078096F">
      <w:pPr>
        <w:tabs>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auto"/>
          <w:sz w:val="28"/>
          <w:szCs w:val="28"/>
          <w:lang w:eastAsia="en-US"/>
        </w:rPr>
      </w:pPr>
    </w:p>
    <w:p w14:paraId="0041ECC7" w14:textId="77777777" w:rsidR="0078096F" w:rsidRPr="0078096F" w:rsidRDefault="0078096F" w:rsidP="0078096F">
      <w:pPr>
        <w:autoSpaceDE w:val="0"/>
        <w:autoSpaceDN w:val="0"/>
        <w:adjustRightInd w:val="0"/>
        <w:spacing w:after="0" w:line="240" w:lineRule="auto"/>
        <w:jc w:val="both"/>
        <w:rPr>
          <w:rFonts w:ascii="Times New Roman" w:eastAsia="Calibri" w:hAnsi="Times New Roman" w:cs="Times New Roman"/>
          <w:color w:val="auto"/>
          <w:sz w:val="28"/>
          <w:szCs w:val="28"/>
          <w:lang w:eastAsia="en-US"/>
        </w:rPr>
      </w:pPr>
    </w:p>
    <w:tbl>
      <w:tblPr>
        <w:tblW w:w="0" w:type="auto"/>
        <w:tblLook w:val="04A0" w:firstRow="1" w:lastRow="0" w:firstColumn="1" w:lastColumn="0" w:noHBand="0" w:noVBand="1"/>
      </w:tblPr>
      <w:tblGrid>
        <w:gridCol w:w="3936"/>
        <w:gridCol w:w="1896"/>
        <w:gridCol w:w="2688"/>
      </w:tblGrid>
      <w:tr w:rsidR="0078096F" w:rsidRPr="0078096F" w14:paraId="222A6C77" w14:textId="77777777" w:rsidTr="001C7C4B">
        <w:tc>
          <w:tcPr>
            <w:tcW w:w="8520" w:type="dxa"/>
            <w:gridSpan w:val="3"/>
            <w:hideMark/>
          </w:tcPr>
          <w:p w14:paraId="7C253BEC" w14:textId="77777777" w:rsidR="0078096F" w:rsidRPr="0078096F" w:rsidRDefault="0078096F" w:rsidP="0078096F">
            <w:pPr>
              <w:spacing w:after="0" w:line="276" w:lineRule="auto"/>
              <w:rPr>
                <w:rFonts w:ascii="Times New Roman" w:eastAsia="Calibri" w:hAnsi="Times New Roman" w:cs="Times New Roman"/>
                <w:color w:val="auto"/>
                <w:sz w:val="28"/>
                <w:szCs w:val="28"/>
                <w:lang w:eastAsia="en-US"/>
              </w:rPr>
            </w:pPr>
            <w:bookmarkStart w:id="3" w:name="_Hlk215069171"/>
            <w:r w:rsidRPr="0078096F">
              <w:rPr>
                <w:rFonts w:ascii="Times New Roman" w:eastAsia="Calibri" w:hAnsi="Times New Roman" w:cs="Times New Roman"/>
                <w:color w:val="auto"/>
                <w:sz w:val="28"/>
                <w:szCs w:val="28"/>
                <w:lang w:eastAsia="en-US"/>
              </w:rPr>
              <w:t>Организация-разработчик: КГБ ПОУ ХТТТ</w:t>
            </w:r>
          </w:p>
          <w:p w14:paraId="3B78BE54" w14:textId="77777777" w:rsidR="0078096F" w:rsidRPr="0078096F" w:rsidRDefault="0078096F" w:rsidP="0078096F">
            <w:pPr>
              <w:spacing w:after="0" w:line="276" w:lineRule="auto"/>
              <w:rPr>
                <w:rFonts w:ascii="Times New Roman" w:eastAsia="Calibri" w:hAnsi="Times New Roman" w:cs="Times New Roman"/>
                <w:color w:val="auto"/>
                <w:sz w:val="28"/>
                <w:szCs w:val="28"/>
                <w:lang w:eastAsia="en-US"/>
              </w:rPr>
            </w:pPr>
          </w:p>
        </w:tc>
      </w:tr>
      <w:tr w:rsidR="0078096F" w:rsidRPr="0078096F" w14:paraId="308E7F49" w14:textId="77777777" w:rsidTr="001C7C4B">
        <w:tc>
          <w:tcPr>
            <w:tcW w:w="3936" w:type="dxa"/>
            <w:hideMark/>
          </w:tcPr>
          <w:p w14:paraId="508FE3CD" w14:textId="77777777" w:rsidR="0078096F" w:rsidRPr="0078096F" w:rsidRDefault="0078096F" w:rsidP="0078096F">
            <w:pPr>
              <w:spacing w:after="0" w:line="276" w:lineRule="auto"/>
              <w:jc w:val="both"/>
              <w:rPr>
                <w:rFonts w:ascii="Times New Roman" w:eastAsia="Times New Roman" w:hAnsi="Times New Roman" w:cs="Times New Roman"/>
                <w:color w:val="auto"/>
                <w:sz w:val="28"/>
                <w:szCs w:val="28"/>
                <w:lang w:eastAsia="en-US"/>
              </w:rPr>
            </w:pPr>
            <w:r w:rsidRPr="0078096F">
              <w:rPr>
                <w:rFonts w:ascii="Times New Roman" w:eastAsia="Times New Roman" w:hAnsi="Times New Roman" w:cs="Times New Roman"/>
                <w:color w:val="auto"/>
                <w:sz w:val="28"/>
                <w:szCs w:val="28"/>
                <w:lang w:eastAsia="en-US"/>
              </w:rPr>
              <w:t>Разработчики программы:</w:t>
            </w:r>
          </w:p>
        </w:tc>
        <w:tc>
          <w:tcPr>
            <w:tcW w:w="1896" w:type="dxa"/>
          </w:tcPr>
          <w:p w14:paraId="3B230FC2" w14:textId="77777777" w:rsidR="0078096F" w:rsidRPr="0078096F" w:rsidRDefault="0078096F" w:rsidP="0078096F">
            <w:pPr>
              <w:spacing w:after="0" w:line="276" w:lineRule="auto"/>
              <w:rPr>
                <w:rFonts w:ascii="Times New Roman" w:eastAsia="Calibri" w:hAnsi="Times New Roman" w:cs="Times New Roman"/>
                <w:color w:val="auto"/>
                <w:sz w:val="28"/>
                <w:szCs w:val="28"/>
                <w:lang w:eastAsia="en-US"/>
              </w:rPr>
            </w:pPr>
          </w:p>
        </w:tc>
        <w:tc>
          <w:tcPr>
            <w:tcW w:w="2688" w:type="dxa"/>
          </w:tcPr>
          <w:p w14:paraId="4B20489D" w14:textId="77777777" w:rsidR="0078096F" w:rsidRPr="0078096F" w:rsidRDefault="0078096F" w:rsidP="0078096F">
            <w:pPr>
              <w:spacing w:after="0" w:line="276" w:lineRule="auto"/>
              <w:rPr>
                <w:rFonts w:ascii="Times New Roman" w:eastAsia="Calibri" w:hAnsi="Times New Roman" w:cs="Times New Roman"/>
                <w:color w:val="auto"/>
                <w:sz w:val="28"/>
                <w:szCs w:val="28"/>
                <w:lang w:eastAsia="en-US"/>
              </w:rPr>
            </w:pPr>
          </w:p>
        </w:tc>
      </w:tr>
      <w:tr w:rsidR="0078096F" w:rsidRPr="0078096F" w14:paraId="4AF4525A" w14:textId="77777777" w:rsidTr="001C7C4B">
        <w:tc>
          <w:tcPr>
            <w:tcW w:w="3936" w:type="dxa"/>
            <w:vAlign w:val="center"/>
          </w:tcPr>
          <w:p w14:paraId="65B5DB99" w14:textId="77777777" w:rsidR="0078096F" w:rsidRPr="0078096F" w:rsidRDefault="0078096F" w:rsidP="0078096F">
            <w:pPr>
              <w:spacing w:after="0" w:line="276" w:lineRule="auto"/>
              <w:rPr>
                <w:rFonts w:ascii="Times New Roman" w:eastAsia="Times New Roman" w:hAnsi="Times New Roman" w:cs="Times New Roman"/>
                <w:color w:val="auto"/>
                <w:sz w:val="28"/>
                <w:szCs w:val="28"/>
                <w:lang w:eastAsia="en-US"/>
              </w:rPr>
            </w:pPr>
            <w:r w:rsidRPr="0078096F">
              <w:rPr>
                <w:rFonts w:ascii="Times New Roman" w:eastAsia="Times New Roman" w:hAnsi="Times New Roman" w:cs="Times New Roman"/>
                <w:color w:val="auto"/>
                <w:sz w:val="28"/>
                <w:szCs w:val="28"/>
                <w:lang w:eastAsia="en-US"/>
              </w:rPr>
              <w:t>Преподаватель</w:t>
            </w:r>
          </w:p>
          <w:p w14:paraId="0CB672BF" w14:textId="77777777" w:rsidR="0078096F" w:rsidRPr="0078096F" w:rsidRDefault="0078096F" w:rsidP="0078096F">
            <w:pPr>
              <w:spacing w:after="0" w:line="276" w:lineRule="auto"/>
              <w:rPr>
                <w:rFonts w:ascii="Times New Roman" w:eastAsia="Calibri" w:hAnsi="Times New Roman" w:cs="Times New Roman"/>
                <w:color w:val="auto"/>
                <w:sz w:val="28"/>
                <w:szCs w:val="28"/>
                <w:lang w:eastAsia="en-US"/>
              </w:rPr>
            </w:pPr>
          </w:p>
        </w:tc>
        <w:tc>
          <w:tcPr>
            <w:tcW w:w="1896" w:type="dxa"/>
            <w:hideMark/>
          </w:tcPr>
          <w:p w14:paraId="4E5CCE05" w14:textId="77777777" w:rsidR="0078096F" w:rsidRPr="0078096F" w:rsidRDefault="0078096F" w:rsidP="0078096F">
            <w:pPr>
              <w:spacing w:after="0" w:line="276" w:lineRule="auto"/>
              <w:rPr>
                <w:rFonts w:ascii="Times New Roman" w:eastAsia="Calibri" w:hAnsi="Times New Roman" w:cs="Times New Roman"/>
                <w:color w:val="auto"/>
                <w:sz w:val="28"/>
                <w:szCs w:val="28"/>
                <w:lang w:eastAsia="en-US"/>
              </w:rPr>
            </w:pPr>
            <w:r w:rsidRPr="0078096F">
              <w:rPr>
                <w:rFonts w:ascii="Times New Roman" w:eastAsia="Calibri" w:hAnsi="Times New Roman" w:cs="Times New Roman"/>
                <w:color w:val="auto"/>
                <w:sz w:val="28"/>
                <w:szCs w:val="28"/>
                <w:lang w:eastAsia="en-US"/>
              </w:rPr>
              <w:t>____________</w:t>
            </w:r>
          </w:p>
          <w:p w14:paraId="59587E57" w14:textId="77777777" w:rsidR="0078096F" w:rsidRPr="0078096F" w:rsidRDefault="0078096F" w:rsidP="0078096F">
            <w:pPr>
              <w:spacing w:after="0" w:line="276" w:lineRule="auto"/>
              <w:jc w:val="center"/>
              <w:rPr>
                <w:rFonts w:ascii="Times New Roman" w:eastAsia="Calibri" w:hAnsi="Times New Roman" w:cs="Times New Roman"/>
                <w:color w:val="auto"/>
                <w:sz w:val="24"/>
                <w:szCs w:val="24"/>
                <w:lang w:eastAsia="en-US"/>
              </w:rPr>
            </w:pPr>
            <w:r w:rsidRPr="0078096F">
              <w:rPr>
                <w:rFonts w:ascii="Times New Roman" w:eastAsia="Times New Roman" w:hAnsi="Times New Roman" w:cs="Times New Roman"/>
                <w:color w:val="auto"/>
                <w:sz w:val="24"/>
                <w:szCs w:val="24"/>
                <w:lang w:eastAsia="en-US"/>
              </w:rPr>
              <w:t>(подпись)</w:t>
            </w:r>
          </w:p>
        </w:tc>
        <w:tc>
          <w:tcPr>
            <w:tcW w:w="2688" w:type="dxa"/>
            <w:hideMark/>
          </w:tcPr>
          <w:p w14:paraId="32F3B85B" w14:textId="77777777" w:rsidR="0078096F" w:rsidRPr="0078096F" w:rsidRDefault="0078096F" w:rsidP="0078096F">
            <w:pPr>
              <w:spacing w:after="0" w:line="276" w:lineRule="auto"/>
              <w:rPr>
                <w:rFonts w:ascii="Times New Roman" w:eastAsia="Calibri" w:hAnsi="Times New Roman" w:cs="Times New Roman"/>
                <w:color w:val="auto"/>
                <w:sz w:val="28"/>
                <w:szCs w:val="28"/>
                <w:lang w:eastAsia="en-US"/>
              </w:rPr>
            </w:pPr>
            <w:r w:rsidRPr="0078096F">
              <w:rPr>
                <w:rFonts w:ascii="Times New Roman" w:eastAsia="Calibri" w:hAnsi="Times New Roman" w:cs="Times New Roman"/>
                <w:color w:val="auto"/>
                <w:sz w:val="28"/>
                <w:szCs w:val="28"/>
                <w:lang w:eastAsia="en-US"/>
              </w:rPr>
              <w:t xml:space="preserve">Н.Е. Змиевская </w:t>
            </w:r>
          </w:p>
        </w:tc>
      </w:tr>
      <w:tr w:rsidR="0078096F" w:rsidRPr="0078096F" w14:paraId="0D66B8EC" w14:textId="77777777" w:rsidTr="001C7C4B">
        <w:tc>
          <w:tcPr>
            <w:tcW w:w="3936" w:type="dxa"/>
            <w:vAlign w:val="center"/>
          </w:tcPr>
          <w:p w14:paraId="1A0811A0" w14:textId="77777777" w:rsidR="0078096F" w:rsidRPr="0078096F" w:rsidRDefault="0078096F" w:rsidP="0078096F">
            <w:pPr>
              <w:spacing w:after="0" w:line="276" w:lineRule="auto"/>
              <w:rPr>
                <w:rFonts w:ascii="Times New Roman" w:eastAsia="Times New Roman" w:hAnsi="Times New Roman" w:cs="Times New Roman"/>
                <w:color w:val="auto"/>
                <w:sz w:val="28"/>
                <w:szCs w:val="28"/>
                <w:lang w:eastAsia="en-US"/>
              </w:rPr>
            </w:pPr>
            <w:r w:rsidRPr="0078096F">
              <w:rPr>
                <w:rFonts w:ascii="Times New Roman" w:eastAsia="Times New Roman" w:hAnsi="Times New Roman" w:cs="Times New Roman"/>
                <w:color w:val="auto"/>
                <w:sz w:val="28"/>
                <w:szCs w:val="28"/>
                <w:lang w:eastAsia="en-US"/>
              </w:rPr>
              <w:t>Преподаватель</w:t>
            </w:r>
          </w:p>
          <w:p w14:paraId="4298F32D" w14:textId="77777777" w:rsidR="0078096F" w:rsidRPr="0078096F" w:rsidRDefault="0078096F" w:rsidP="0078096F">
            <w:pPr>
              <w:spacing w:after="0" w:line="276" w:lineRule="auto"/>
              <w:rPr>
                <w:rFonts w:ascii="Times New Roman" w:eastAsia="Times New Roman" w:hAnsi="Times New Roman" w:cs="Times New Roman"/>
                <w:color w:val="auto"/>
                <w:sz w:val="28"/>
                <w:szCs w:val="28"/>
                <w:lang w:eastAsia="en-US"/>
              </w:rPr>
            </w:pPr>
          </w:p>
        </w:tc>
        <w:tc>
          <w:tcPr>
            <w:tcW w:w="1896" w:type="dxa"/>
          </w:tcPr>
          <w:p w14:paraId="00B5ED34" w14:textId="77777777" w:rsidR="0078096F" w:rsidRPr="0078096F" w:rsidRDefault="0078096F" w:rsidP="0078096F">
            <w:pPr>
              <w:spacing w:after="0" w:line="276" w:lineRule="auto"/>
              <w:rPr>
                <w:rFonts w:ascii="Times New Roman" w:eastAsia="Calibri" w:hAnsi="Times New Roman" w:cs="Times New Roman"/>
                <w:color w:val="auto"/>
                <w:sz w:val="28"/>
                <w:szCs w:val="28"/>
                <w:lang w:eastAsia="en-US"/>
              </w:rPr>
            </w:pPr>
            <w:r w:rsidRPr="0078096F">
              <w:rPr>
                <w:rFonts w:ascii="Times New Roman" w:eastAsia="Calibri" w:hAnsi="Times New Roman" w:cs="Times New Roman"/>
                <w:color w:val="auto"/>
                <w:sz w:val="28"/>
                <w:szCs w:val="28"/>
                <w:lang w:eastAsia="en-US"/>
              </w:rPr>
              <w:t>____________</w:t>
            </w:r>
          </w:p>
          <w:p w14:paraId="5E598DED" w14:textId="77777777" w:rsidR="0078096F" w:rsidRPr="0078096F" w:rsidRDefault="0078096F" w:rsidP="0078096F">
            <w:pPr>
              <w:spacing w:after="0" w:line="276" w:lineRule="auto"/>
              <w:jc w:val="center"/>
              <w:rPr>
                <w:rFonts w:ascii="Times New Roman" w:eastAsia="Calibri" w:hAnsi="Times New Roman" w:cs="Times New Roman"/>
                <w:color w:val="auto"/>
                <w:sz w:val="28"/>
                <w:szCs w:val="28"/>
                <w:lang w:eastAsia="en-US"/>
              </w:rPr>
            </w:pPr>
            <w:r w:rsidRPr="0078096F">
              <w:rPr>
                <w:rFonts w:ascii="Times New Roman" w:eastAsia="Times New Roman" w:hAnsi="Times New Roman" w:cs="Times New Roman"/>
                <w:color w:val="auto"/>
                <w:sz w:val="24"/>
                <w:szCs w:val="24"/>
                <w:lang w:eastAsia="en-US"/>
              </w:rPr>
              <w:t>(подпись)</w:t>
            </w:r>
          </w:p>
        </w:tc>
        <w:tc>
          <w:tcPr>
            <w:tcW w:w="2688" w:type="dxa"/>
          </w:tcPr>
          <w:p w14:paraId="2CA6931E" w14:textId="77777777" w:rsidR="0078096F" w:rsidRPr="0078096F" w:rsidRDefault="0078096F" w:rsidP="0078096F">
            <w:pPr>
              <w:spacing w:after="0" w:line="276" w:lineRule="auto"/>
              <w:rPr>
                <w:rFonts w:ascii="Times New Roman" w:eastAsia="Calibri" w:hAnsi="Times New Roman" w:cs="Times New Roman"/>
                <w:color w:val="auto"/>
                <w:sz w:val="28"/>
                <w:szCs w:val="28"/>
                <w:lang w:eastAsia="en-US"/>
              </w:rPr>
            </w:pPr>
            <w:r w:rsidRPr="0078096F">
              <w:rPr>
                <w:rFonts w:ascii="Times New Roman" w:eastAsia="Calibri" w:hAnsi="Times New Roman" w:cs="Times New Roman"/>
                <w:color w:val="auto"/>
                <w:sz w:val="28"/>
                <w:szCs w:val="28"/>
                <w:lang w:eastAsia="en-US"/>
              </w:rPr>
              <w:t xml:space="preserve">Л.М. </w:t>
            </w:r>
            <w:proofErr w:type="spellStart"/>
            <w:r w:rsidRPr="0078096F">
              <w:rPr>
                <w:rFonts w:ascii="Times New Roman" w:eastAsia="Calibri" w:hAnsi="Times New Roman" w:cs="Times New Roman"/>
                <w:color w:val="auto"/>
                <w:sz w:val="28"/>
                <w:szCs w:val="28"/>
                <w:lang w:eastAsia="en-US"/>
              </w:rPr>
              <w:t>Бейзер</w:t>
            </w:r>
            <w:proofErr w:type="spellEnd"/>
          </w:p>
        </w:tc>
      </w:tr>
      <w:tr w:rsidR="0078096F" w:rsidRPr="0078096F" w14:paraId="598FE1B8" w14:textId="77777777" w:rsidTr="001C7C4B">
        <w:tc>
          <w:tcPr>
            <w:tcW w:w="8520" w:type="dxa"/>
            <w:gridSpan w:val="3"/>
            <w:hideMark/>
          </w:tcPr>
          <w:p w14:paraId="38D0F31A" w14:textId="77777777" w:rsidR="0078096F" w:rsidRPr="0078096F" w:rsidRDefault="0078096F" w:rsidP="0078096F">
            <w:pPr>
              <w:autoSpaceDE w:val="0"/>
              <w:autoSpaceDN w:val="0"/>
              <w:adjustRightInd w:val="0"/>
              <w:spacing w:after="0" w:line="240" w:lineRule="auto"/>
              <w:rPr>
                <w:rFonts w:ascii="Times New Roman" w:eastAsia="Times New Roman" w:hAnsi="Times New Roman" w:cs="Times New Roman"/>
                <w:color w:val="auto"/>
                <w:sz w:val="28"/>
                <w:szCs w:val="28"/>
              </w:rPr>
            </w:pPr>
            <w:r w:rsidRPr="0078096F">
              <w:rPr>
                <w:rFonts w:ascii="Times New Roman" w:eastAsia="Times New Roman" w:hAnsi="Times New Roman" w:cs="Times New Roman"/>
                <w:color w:val="auto"/>
                <w:sz w:val="28"/>
                <w:szCs w:val="28"/>
              </w:rPr>
              <w:t xml:space="preserve">Программа утверждена на заседании ПЦК </w:t>
            </w:r>
          </w:p>
          <w:p w14:paraId="430AFD38" w14:textId="77777777" w:rsidR="0078096F" w:rsidRPr="0078096F" w:rsidRDefault="0078096F" w:rsidP="0078096F">
            <w:pPr>
              <w:autoSpaceDE w:val="0"/>
              <w:autoSpaceDN w:val="0"/>
              <w:adjustRightInd w:val="0"/>
              <w:spacing w:after="0" w:line="240" w:lineRule="auto"/>
              <w:rPr>
                <w:rFonts w:ascii="Times New Roman" w:eastAsia="Times New Roman" w:hAnsi="Times New Roman" w:cs="Times New Roman"/>
                <w:color w:val="auto"/>
                <w:sz w:val="28"/>
                <w:szCs w:val="28"/>
              </w:rPr>
            </w:pPr>
            <w:r w:rsidRPr="0078096F">
              <w:rPr>
                <w:rFonts w:ascii="Times New Roman" w:eastAsia="Times New Roman" w:hAnsi="Times New Roman" w:cs="Times New Roman"/>
                <w:color w:val="auto"/>
                <w:sz w:val="28"/>
                <w:szCs w:val="28"/>
              </w:rPr>
              <w:t>Протокол от _______________ 2025 г. №_____</w:t>
            </w:r>
          </w:p>
          <w:p w14:paraId="17A11FD8" w14:textId="77777777" w:rsidR="0078096F" w:rsidRPr="0078096F" w:rsidRDefault="0078096F" w:rsidP="0078096F">
            <w:pPr>
              <w:autoSpaceDE w:val="0"/>
              <w:autoSpaceDN w:val="0"/>
              <w:adjustRightInd w:val="0"/>
              <w:spacing w:after="0" w:line="240" w:lineRule="auto"/>
              <w:rPr>
                <w:rFonts w:ascii="Times New Roman" w:eastAsia="Times New Roman" w:hAnsi="Times New Roman" w:cs="Times New Roman"/>
                <w:color w:val="auto"/>
                <w:sz w:val="28"/>
                <w:szCs w:val="24"/>
                <w:vertAlign w:val="superscript"/>
              </w:rPr>
            </w:pPr>
          </w:p>
          <w:p w14:paraId="1B4F546C" w14:textId="77777777" w:rsidR="0078096F" w:rsidRPr="0078096F" w:rsidRDefault="0078096F" w:rsidP="0078096F">
            <w:pPr>
              <w:autoSpaceDE w:val="0"/>
              <w:autoSpaceDN w:val="0"/>
              <w:adjustRightInd w:val="0"/>
              <w:spacing w:after="0" w:line="240" w:lineRule="auto"/>
              <w:rPr>
                <w:rFonts w:ascii="Times New Roman" w:eastAsia="Times New Roman" w:hAnsi="Times New Roman" w:cs="Times New Roman"/>
                <w:color w:val="auto"/>
                <w:sz w:val="28"/>
                <w:szCs w:val="28"/>
              </w:rPr>
            </w:pPr>
            <w:r w:rsidRPr="0078096F">
              <w:rPr>
                <w:rFonts w:ascii="Times New Roman" w:eastAsia="Times New Roman" w:hAnsi="Times New Roman" w:cs="Times New Roman"/>
                <w:color w:val="auto"/>
                <w:sz w:val="28"/>
                <w:szCs w:val="28"/>
              </w:rPr>
              <w:t xml:space="preserve">Председатель ПЦК _______________ Д.О. </w:t>
            </w:r>
            <w:proofErr w:type="spellStart"/>
            <w:r w:rsidRPr="0078096F">
              <w:rPr>
                <w:rFonts w:ascii="Times New Roman" w:eastAsia="Times New Roman" w:hAnsi="Times New Roman" w:cs="Times New Roman"/>
                <w:color w:val="auto"/>
                <w:sz w:val="28"/>
                <w:szCs w:val="28"/>
              </w:rPr>
              <w:t>Калуцкая</w:t>
            </w:r>
            <w:proofErr w:type="spellEnd"/>
          </w:p>
          <w:p w14:paraId="4D667A7E" w14:textId="77777777" w:rsidR="0078096F" w:rsidRPr="0078096F" w:rsidRDefault="0078096F" w:rsidP="0078096F">
            <w:pPr>
              <w:autoSpaceDE w:val="0"/>
              <w:autoSpaceDN w:val="0"/>
              <w:adjustRightInd w:val="0"/>
              <w:spacing w:after="0" w:line="240" w:lineRule="auto"/>
              <w:ind w:left="2124" w:firstLine="708"/>
              <w:rPr>
                <w:rFonts w:ascii="Times New Roman" w:eastAsia="Times New Roman" w:hAnsi="Times New Roman" w:cs="Times New Roman"/>
                <w:color w:val="auto"/>
                <w:sz w:val="24"/>
                <w:szCs w:val="24"/>
              </w:rPr>
            </w:pPr>
            <w:r w:rsidRPr="0078096F">
              <w:rPr>
                <w:rFonts w:ascii="Times New Roman" w:eastAsia="Times New Roman" w:hAnsi="Times New Roman" w:cs="Times New Roman"/>
                <w:color w:val="auto"/>
                <w:sz w:val="24"/>
                <w:szCs w:val="24"/>
              </w:rPr>
              <w:t xml:space="preserve">(подпись) </w:t>
            </w:r>
          </w:p>
          <w:p w14:paraId="6F7603A5" w14:textId="77777777" w:rsidR="0078096F" w:rsidRPr="0078096F" w:rsidRDefault="0078096F" w:rsidP="0078096F">
            <w:pPr>
              <w:autoSpaceDE w:val="0"/>
              <w:autoSpaceDN w:val="0"/>
              <w:adjustRightInd w:val="0"/>
              <w:spacing w:after="0" w:line="240" w:lineRule="auto"/>
              <w:rPr>
                <w:rFonts w:ascii="Times New Roman" w:eastAsia="Times New Roman" w:hAnsi="Times New Roman" w:cs="Times New Roman"/>
                <w:color w:val="auto"/>
                <w:sz w:val="28"/>
                <w:szCs w:val="28"/>
              </w:rPr>
            </w:pPr>
            <w:r w:rsidRPr="0078096F">
              <w:rPr>
                <w:rFonts w:ascii="Times New Roman" w:eastAsia="Times New Roman" w:hAnsi="Times New Roman" w:cs="Times New Roman"/>
                <w:color w:val="auto"/>
                <w:sz w:val="28"/>
                <w:szCs w:val="28"/>
              </w:rPr>
              <w:t>СОГЛАСОВАНО:</w:t>
            </w:r>
          </w:p>
          <w:tbl>
            <w:tblPr>
              <w:tblStyle w:val="1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2"/>
              <w:gridCol w:w="2036"/>
              <w:gridCol w:w="3107"/>
            </w:tblGrid>
            <w:tr w:rsidR="0078096F" w:rsidRPr="0078096F" w14:paraId="43876900" w14:textId="77777777" w:rsidTr="001C7C4B">
              <w:tc>
                <w:tcPr>
                  <w:tcW w:w="2872" w:type="dxa"/>
                </w:tcPr>
                <w:p w14:paraId="1D76C2E9" w14:textId="77777777" w:rsidR="0078096F" w:rsidRPr="0078096F" w:rsidRDefault="0078096F" w:rsidP="0078096F">
                  <w:pPr>
                    <w:autoSpaceDE w:val="0"/>
                    <w:autoSpaceDN w:val="0"/>
                    <w:adjustRightInd w:val="0"/>
                    <w:spacing w:after="0" w:line="240" w:lineRule="auto"/>
                    <w:rPr>
                      <w:rFonts w:ascii="Times New Roman" w:eastAsia="Times New Roman" w:hAnsi="Times New Roman" w:cs="Times New Roman"/>
                      <w:color w:val="auto"/>
                      <w:sz w:val="28"/>
                      <w:szCs w:val="28"/>
                    </w:rPr>
                  </w:pPr>
                  <w:r w:rsidRPr="0078096F">
                    <w:rPr>
                      <w:rFonts w:ascii="Times New Roman" w:eastAsia="Calibri" w:hAnsi="Times New Roman" w:cs="Times New Roman"/>
                      <w:color w:val="auto"/>
                      <w:sz w:val="28"/>
                      <w:szCs w:val="28"/>
                    </w:rPr>
                    <w:t>Методист</w:t>
                  </w:r>
                </w:p>
              </w:tc>
              <w:tc>
                <w:tcPr>
                  <w:tcW w:w="1738" w:type="dxa"/>
                </w:tcPr>
                <w:p w14:paraId="702022C2" w14:textId="77777777" w:rsidR="0078096F" w:rsidRPr="0078096F" w:rsidRDefault="0078096F" w:rsidP="0078096F">
                  <w:pPr>
                    <w:autoSpaceDE w:val="0"/>
                    <w:autoSpaceDN w:val="0"/>
                    <w:adjustRightInd w:val="0"/>
                    <w:spacing w:after="0" w:line="240" w:lineRule="auto"/>
                    <w:rPr>
                      <w:rFonts w:ascii="Times New Roman" w:eastAsia="Times New Roman" w:hAnsi="Times New Roman" w:cs="Times New Roman"/>
                      <w:color w:val="auto"/>
                      <w:sz w:val="28"/>
                      <w:szCs w:val="28"/>
                    </w:rPr>
                  </w:pPr>
                  <w:r w:rsidRPr="0078096F">
                    <w:rPr>
                      <w:rFonts w:ascii="Times New Roman" w:eastAsia="Times New Roman" w:hAnsi="Times New Roman" w:cs="Times New Roman"/>
                      <w:color w:val="auto"/>
                      <w:sz w:val="28"/>
                      <w:szCs w:val="28"/>
                    </w:rPr>
                    <w:t>____________</w:t>
                  </w:r>
                </w:p>
                <w:p w14:paraId="1BE25C92" w14:textId="77777777" w:rsidR="0078096F" w:rsidRPr="0078096F" w:rsidRDefault="0078096F" w:rsidP="0078096F">
                  <w:pPr>
                    <w:autoSpaceDE w:val="0"/>
                    <w:autoSpaceDN w:val="0"/>
                    <w:adjustRightInd w:val="0"/>
                    <w:spacing w:after="0" w:line="240" w:lineRule="auto"/>
                    <w:jc w:val="center"/>
                    <w:rPr>
                      <w:rFonts w:ascii="Times New Roman" w:eastAsia="Times New Roman" w:hAnsi="Times New Roman" w:cs="Times New Roman"/>
                      <w:color w:val="auto"/>
                      <w:sz w:val="24"/>
                      <w:szCs w:val="24"/>
                    </w:rPr>
                  </w:pPr>
                  <w:r w:rsidRPr="0078096F">
                    <w:rPr>
                      <w:rFonts w:ascii="Times New Roman" w:eastAsia="Times New Roman" w:hAnsi="Times New Roman" w:cs="Times New Roman"/>
                      <w:color w:val="auto"/>
                      <w:sz w:val="24"/>
                      <w:szCs w:val="24"/>
                    </w:rPr>
                    <w:t>(подпись)</w:t>
                  </w:r>
                </w:p>
              </w:tc>
              <w:tc>
                <w:tcPr>
                  <w:tcW w:w="3107" w:type="dxa"/>
                </w:tcPr>
                <w:p w14:paraId="56061CB0" w14:textId="77777777" w:rsidR="0078096F" w:rsidRPr="0078096F" w:rsidRDefault="0078096F" w:rsidP="0078096F">
                  <w:pPr>
                    <w:autoSpaceDE w:val="0"/>
                    <w:autoSpaceDN w:val="0"/>
                    <w:adjustRightInd w:val="0"/>
                    <w:spacing w:after="0" w:line="240" w:lineRule="auto"/>
                    <w:rPr>
                      <w:rFonts w:ascii="Times New Roman" w:eastAsia="Times New Roman" w:hAnsi="Times New Roman" w:cs="Times New Roman"/>
                      <w:color w:val="auto"/>
                      <w:sz w:val="28"/>
                      <w:szCs w:val="28"/>
                    </w:rPr>
                  </w:pPr>
                  <w:r w:rsidRPr="0078096F">
                    <w:rPr>
                      <w:rFonts w:ascii="Times New Roman" w:eastAsia="Calibri" w:hAnsi="Times New Roman" w:cs="Times New Roman"/>
                      <w:color w:val="auto"/>
                      <w:sz w:val="28"/>
                      <w:szCs w:val="28"/>
                    </w:rPr>
                    <w:t>А.В. Дроздова</w:t>
                  </w:r>
                </w:p>
              </w:tc>
            </w:tr>
            <w:tr w:rsidR="0078096F" w:rsidRPr="0078096F" w14:paraId="36DB47E2" w14:textId="77777777" w:rsidTr="001C7C4B">
              <w:tc>
                <w:tcPr>
                  <w:tcW w:w="2872" w:type="dxa"/>
                </w:tcPr>
                <w:p w14:paraId="3CD3EF68" w14:textId="77777777" w:rsidR="0078096F" w:rsidRPr="0078096F" w:rsidRDefault="0078096F" w:rsidP="0078096F">
                  <w:pPr>
                    <w:autoSpaceDE w:val="0"/>
                    <w:autoSpaceDN w:val="0"/>
                    <w:adjustRightInd w:val="0"/>
                    <w:spacing w:after="0" w:line="240" w:lineRule="auto"/>
                    <w:rPr>
                      <w:rFonts w:ascii="Times New Roman" w:eastAsia="Calibri" w:hAnsi="Times New Roman" w:cs="Times New Roman"/>
                      <w:color w:val="auto"/>
                      <w:sz w:val="28"/>
                      <w:szCs w:val="28"/>
                    </w:rPr>
                  </w:pPr>
                </w:p>
                <w:p w14:paraId="29942A6C" w14:textId="77777777" w:rsidR="0078096F" w:rsidRPr="0078096F" w:rsidRDefault="0078096F" w:rsidP="0078096F">
                  <w:pPr>
                    <w:autoSpaceDE w:val="0"/>
                    <w:autoSpaceDN w:val="0"/>
                    <w:adjustRightInd w:val="0"/>
                    <w:spacing w:after="0" w:line="240" w:lineRule="auto"/>
                    <w:rPr>
                      <w:rFonts w:ascii="Times New Roman" w:eastAsia="Times New Roman" w:hAnsi="Times New Roman" w:cs="Times New Roman"/>
                      <w:color w:val="auto"/>
                      <w:sz w:val="28"/>
                      <w:szCs w:val="28"/>
                    </w:rPr>
                  </w:pPr>
                  <w:proofErr w:type="spellStart"/>
                  <w:r w:rsidRPr="0078096F">
                    <w:rPr>
                      <w:rFonts w:ascii="Times New Roman" w:eastAsia="Calibri" w:hAnsi="Times New Roman" w:cs="Times New Roman"/>
                      <w:color w:val="auto"/>
                      <w:sz w:val="28"/>
                      <w:szCs w:val="28"/>
                    </w:rPr>
                    <w:t>Зам.директора</w:t>
                  </w:r>
                  <w:proofErr w:type="spellEnd"/>
                  <w:r w:rsidRPr="0078096F">
                    <w:rPr>
                      <w:rFonts w:ascii="Times New Roman" w:eastAsia="Calibri" w:hAnsi="Times New Roman" w:cs="Times New Roman"/>
                      <w:color w:val="auto"/>
                      <w:sz w:val="28"/>
                      <w:szCs w:val="28"/>
                    </w:rPr>
                    <w:t xml:space="preserve"> по УР</w:t>
                  </w:r>
                </w:p>
              </w:tc>
              <w:tc>
                <w:tcPr>
                  <w:tcW w:w="1738" w:type="dxa"/>
                </w:tcPr>
                <w:p w14:paraId="342C2935" w14:textId="77777777" w:rsidR="0078096F" w:rsidRPr="0078096F" w:rsidRDefault="0078096F" w:rsidP="0078096F">
                  <w:pPr>
                    <w:autoSpaceDE w:val="0"/>
                    <w:autoSpaceDN w:val="0"/>
                    <w:adjustRightInd w:val="0"/>
                    <w:spacing w:after="0" w:line="240" w:lineRule="auto"/>
                    <w:rPr>
                      <w:rFonts w:ascii="Times New Roman" w:eastAsia="Times New Roman" w:hAnsi="Times New Roman" w:cs="Times New Roman"/>
                      <w:color w:val="auto"/>
                      <w:sz w:val="28"/>
                      <w:szCs w:val="28"/>
                    </w:rPr>
                  </w:pPr>
                </w:p>
                <w:p w14:paraId="1D35A408" w14:textId="77777777" w:rsidR="0078096F" w:rsidRPr="0078096F" w:rsidRDefault="0078096F" w:rsidP="0078096F">
                  <w:pPr>
                    <w:autoSpaceDE w:val="0"/>
                    <w:autoSpaceDN w:val="0"/>
                    <w:adjustRightInd w:val="0"/>
                    <w:spacing w:after="0" w:line="240" w:lineRule="auto"/>
                    <w:rPr>
                      <w:rFonts w:ascii="Times New Roman" w:eastAsia="Times New Roman" w:hAnsi="Times New Roman" w:cs="Times New Roman"/>
                      <w:color w:val="auto"/>
                      <w:sz w:val="28"/>
                      <w:szCs w:val="28"/>
                    </w:rPr>
                  </w:pPr>
                  <w:r w:rsidRPr="0078096F">
                    <w:rPr>
                      <w:rFonts w:ascii="Times New Roman" w:eastAsia="Times New Roman" w:hAnsi="Times New Roman" w:cs="Times New Roman"/>
                      <w:color w:val="auto"/>
                      <w:sz w:val="28"/>
                      <w:szCs w:val="28"/>
                    </w:rPr>
                    <w:t>_____________</w:t>
                  </w:r>
                </w:p>
                <w:p w14:paraId="2DE28F37" w14:textId="77777777" w:rsidR="0078096F" w:rsidRPr="0078096F" w:rsidRDefault="0078096F" w:rsidP="0078096F">
                  <w:pPr>
                    <w:autoSpaceDE w:val="0"/>
                    <w:autoSpaceDN w:val="0"/>
                    <w:adjustRightInd w:val="0"/>
                    <w:spacing w:after="0" w:line="240" w:lineRule="auto"/>
                    <w:jc w:val="center"/>
                    <w:rPr>
                      <w:rFonts w:ascii="Times New Roman" w:eastAsia="Times New Roman" w:hAnsi="Times New Roman" w:cs="Times New Roman"/>
                      <w:color w:val="auto"/>
                      <w:sz w:val="24"/>
                      <w:szCs w:val="24"/>
                    </w:rPr>
                  </w:pPr>
                  <w:r w:rsidRPr="0078096F">
                    <w:rPr>
                      <w:rFonts w:ascii="Times New Roman" w:eastAsia="Times New Roman" w:hAnsi="Times New Roman" w:cs="Times New Roman"/>
                      <w:color w:val="auto"/>
                      <w:sz w:val="24"/>
                      <w:szCs w:val="24"/>
                    </w:rPr>
                    <w:t>(подпись)</w:t>
                  </w:r>
                </w:p>
              </w:tc>
              <w:tc>
                <w:tcPr>
                  <w:tcW w:w="3107" w:type="dxa"/>
                </w:tcPr>
                <w:p w14:paraId="679CEF52" w14:textId="77777777" w:rsidR="0078096F" w:rsidRPr="0078096F" w:rsidRDefault="0078096F" w:rsidP="0078096F">
                  <w:pPr>
                    <w:autoSpaceDE w:val="0"/>
                    <w:autoSpaceDN w:val="0"/>
                    <w:adjustRightInd w:val="0"/>
                    <w:spacing w:after="0" w:line="240" w:lineRule="auto"/>
                    <w:rPr>
                      <w:rFonts w:ascii="Times New Roman" w:eastAsia="Calibri" w:hAnsi="Times New Roman" w:cs="Times New Roman"/>
                      <w:color w:val="auto"/>
                      <w:sz w:val="28"/>
                      <w:szCs w:val="28"/>
                    </w:rPr>
                  </w:pPr>
                </w:p>
                <w:p w14:paraId="0A95FB6D" w14:textId="77777777" w:rsidR="0078096F" w:rsidRPr="0078096F" w:rsidRDefault="0078096F" w:rsidP="0078096F">
                  <w:pPr>
                    <w:autoSpaceDE w:val="0"/>
                    <w:autoSpaceDN w:val="0"/>
                    <w:adjustRightInd w:val="0"/>
                    <w:spacing w:after="0" w:line="240" w:lineRule="auto"/>
                    <w:rPr>
                      <w:rFonts w:ascii="Times New Roman" w:eastAsia="Times New Roman" w:hAnsi="Times New Roman" w:cs="Times New Roman"/>
                      <w:color w:val="auto"/>
                      <w:sz w:val="28"/>
                      <w:szCs w:val="28"/>
                    </w:rPr>
                  </w:pPr>
                  <w:r w:rsidRPr="0078096F">
                    <w:rPr>
                      <w:rFonts w:ascii="Times New Roman" w:eastAsia="Calibri" w:hAnsi="Times New Roman" w:cs="Times New Roman"/>
                      <w:color w:val="auto"/>
                      <w:sz w:val="28"/>
                      <w:szCs w:val="28"/>
                    </w:rPr>
                    <w:t xml:space="preserve">Г.С. </w:t>
                  </w:r>
                  <w:proofErr w:type="spellStart"/>
                  <w:r w:rsidRPr="0078096F">
                    <w:rPr>
                      <w:rFonts w:ascii="Times New Roman" w:eastAsia="Calibri" w:hAnsi="Times New Roman" w:cs="Times New Roman"/>
                      <w:color w:val="auto"/>
                      <w:sz w:val="28"/>
                      <w:szCs w:val="28"/>
                    </w:rPr>
                    <w:t>Санклер</w:t>
                  </w:r>
                  <w:proofErr w:type="spellEnd"/>
                </w:p>
              </w:tc>
            </w:tr>
          </w:tbl>
          <w:p w14:paraId="1561874A" w14:textId="77777777" w:rsidR="0078096F" w:rsidRPr="0078096F" w:rsidRDefault="0078096F" w:rsidP="0078096F">
            <w:pPr>
              <w:spacing w:after="0" w:line="276" w:lineRule="auto"/>
              <w:rPr>
                <w:rFonts w:ascii="Times New Roman" w:eastAsia="Calibri" w:hAnsi="Times New Roman" w:cs="Times New Roman"/>
                <w:color w:val="auto"/>
                <w:sz w:val="28"/>
                <w:szCs w:val="28"/>
                <w:lang w:eastAsia="en-US"/>
              </w:rPr>
            </w:pPr>
          </w:p>
        </w:tc>
      </w:tr>
      <w:bookmarkEnd w:id="3"/>
    </w:tbl>
    <w:p w14:paraId="0A0E61CD" w14:textId="77777777" w:rsidR="007B2C11" w:rsidRDefault="007B2C11">
      <w:pPr>
        <w:spacing w:after="0" w:line="240" w:lineRule="auto"/>
        <w:jc w:val="center"/>
        <w:rPr>
          <w:rFonts w:ascii="Times New Roman" w:hAnsi="Times New Roman"/>
          <w:b/>
          <w:sz w:val="24"/>
        </w:rPr>
      </w:pPr>
    </w:p>
    <w:p w14:paraId="64CAAF77" w14:textId="77777777" w:rsidR="007B2C11" w:rsidRPr="0078096F" w:rsidRDefault="007B2C11">
      <w:pPr>
        <w:spacing w:after="0" w:line="240" w:lineRule="auto"/>
        <w:rPr>
          <w:rFonts w:ascii="Times New Roman" w:hAnsi="Times New Roman" w:cs="Times New Roman"/>
          <w:sz w:val="28"/>
          <w:szCs w:val="28"/>
        </w:rPr>
      </w:pPr>
    </w:p>
    <w:p w14:paraId="4EBA58B2" w14:textId="77777777" w:rsidR="007B2C11" w:rsidRPr="0078096F" w:rsidRDefault="007B2C11">
      <w:pPr>
        <w:spacing w:after="0" w:line="240" w:lineRule="auto"/>
        <w:jc w:val="right"/>
        <w:rPr>
          <w:rFonts w:ascii="Times New Roman" w:hAnsi="Times New Roman" w:cs="Times New Roman"/>
          <w:sz w:val="28"/>
          <w:szCs w:val="28"/>
        </w:rPr>
      </w:pPr>
      <w:bookmarkStart w:id="4" w:name="_Hlk124951921"/>
      <w:bookmarkEnd w:id="4"/>
    </w:p>
    <w:p w14:paraId="23F78ED5" w14:textId="77777777" w:rsidR="007B2C11" w:rsidRPr="0078096F" w:rsidRDefault="007B2C11">
      <w:pPr>
        <w:spacing w:after="0" w:line="240" w:lineRule="auto"/>
        <w:jc w:val="center"/>
        <w:rPr>
          <w:rFonts w:ascii="Times New Roman" w:hAnsi="Times New Roman" w:cs="Times New Roman"/>
          <w:sz w:val="28"/>
          <w:szCs w:val="28"/>
        </w:rPr>
      </w:pPr>
    </w:p>
    <w:p w14:paraId="6B2F4569" w14:textId="77777777" w:rsidR="007B2C11" w:rsidRPr="0078096F" w:rsidRDefault="007B2C11">
      <w:pPr>
        <w:spacing w:after="0" w:line="240" w:lineRule="auto"/>
        <w:jc w:val="center"/>
        <w:rPr>
          <w:rFonts w:ascii="Times New Roman" w:hAnsi="Times New Roman" w:cs="Times New Roman"/>
          <w:sz w:val="28"/>
          <w:szCs w:val="28"/>
        </w:rPr>
      </w:pPr>
    </w:p>
    <w:p w14:paraId="0F86CAA7" w14:textId="77777777" w:rsidR="007B2C11" w:rsidRPr="0078096F" w:rsidRDefault="007B2C11">
      <w:pPr>
        <w:spacing w:after="0" w:line="240" w:lineRule="auto"/>
        <w:jc w:val="center"/>
        <w:rPr>
          <w:rFonts w:ascii="Times New Roman" w:hAnsi="Times New Roman" w:cs="Times New Roman"/>
          <w:sz w:val="28"/>
          <w:szCs w:val="28"/>
        </w:rPr>
      </w:pPr>
    </w:p>
    <w:p w14:paraId="411925BC" w14:textId="77777777" w:rsidR="007B2C11" w:rsidRPr="0078096F" w:rsidRDefault="007B2C11">
      <w:pPr>
        <w:spacing w:after="0" w:line="240" w:lineRule="auto"/>
        <w:jc w:val="center"/>
        <w:rPr>
          <w:rFonts w:ascii="Times New Roman" w:hAnsi="Times New Roman" w:cs="Times New Roman"/>
          <w:sz w:val="28"/>
          <w:szCs w:val="28"/>
        </w:rPr>
      </w:pPr>
    </w:p>
    <w:p w14:paraId="7CC9788E" w14:textId="77777777" w:rsidR="007B2C11" w:rsidRPr="0078096F" w:rsidRDefault="007B2C11">
      <w:pPr>
        <w:spacing w:after="0" w:line="240" w:lineRule="auto"/>
        <w:jc w:val="center"/>
        <w:rPr>
          <w:rFonts w:ascii="Times New Roman" w:hAnsi="Times New Roman" w:cs="Times New Roman"/>
          <w:sz w:val="28"/>
          <w:szCs w:val="28"/>
        </w:rPr>
      </w:pPr>
    </w:p>
    <w:p w14:paraId="5822E8EE" w14:textId="77777777" w:rsidR="007B2C11" w:rsidRPr="0078096F" w:rsidRDefault="007B2C11">
      <w:pPr>
        <w:spacing w:after="0" w:line="240" w:lineRule="auto"/>
        <w:jc w:val="center"/>
        <w:rPr>
          <w:rFonts w:ascii="Times New Roman" w:hAnsi="Times New Roman" w:cs="Times New Roman"/>
          <w:sz w:val="28"/>
          <w:szCs w:val="28"/>
        </w:rPr>
      </w:pPr>
    </w:p>
    <w:p w14:paraId="170A3BD6" w14:textId="2E693218" w:rsidR="007B2C11" w:rsidRDefault="007B2C11">
      <w:pPr>
        <w:spacing w:after="0" w:line="240" w:lineRule="auto"/>
        <w:rPr>
          <w:rFonts w:ascii="Times New Roman" w:hAnsi="Times New Roman" w:cs="Times New Roman"/>
          <w:strike/>
          <w:sz w:val="28"/>
          <w:szCs w:val="28"/>
        </w:rPr>
      </w:pPr>
    </w:p>
    <w:p w14:paraId="14B39824" w14:textId="48E05340" w:rsidR="0078096F" w:rsidRDefault="0078096F">
      <w:pPr>
        <w:spacing w:after="0" w:line="240" w:lineRule="auto"/>
        <w:rPr>
          <w:rFonts w:ascii="Times New Roman" w:hAnsi="Times New Roman" w:cs="Times New Roman"/>
          <w:strike/>
          <w:sz w:val="28"/>
          <w:szCs w:val="28"/>
        </w:rPr>
      </w:pPr>
    </w:p>
    <w:p w14:paraId="60E6A49A" w14:textId="0B45866F" w:rsidR="0078096F" w:rsidRDefault="0078096F">
      <w:pPr>
        <w:spacing w:after="0" w:line="240" w:lineRule="auto"/>
        <w:rPr>
          <w:rFonts w:ascii="Times New Roman" w:hAnsi="Times New Roman" w:cs="Times New Roman"/>
          <w:strike/>
          <w:sz w:val="28"/>
          <w:szCs w:val="28"/>
        </w:rPr>
      </w:pPr>
    </w:p>
    <w:p w14:paraId="054305AD" w14:textId="773D7DE9" w:rsidR="0078096F" w:rsidRDefault="0078096F">
      <w:pPr>
        <w:spacing w:after="0" w:line="240" w:lineRule="auto"/>
        <w:rPr>
          <w:rFonts w:ascii="Times New Roman" w:hAnsi="Times New Roman" w:cs="Times New Roman"/>
          <w:strike/>
          <w:sz w:val="28"/>
          <w:szCs w:val="28"/>
        </w:rPr>
      </w:pPr>
    </w:p>
    <w:p w14:paraId="0D14391A" w14:textId="5BDF4BD2" w:rsidR="0078096F" w:rsidRDefault="0078096F">
      <w:pPr>
        <w:spacing w:after="0" w:line="240" w:lineRule="auto"/>
        <w:rPr>
          <w:rFonts w:ascii="Times New Roman" w:hAnsi="Times New Roman" w:cs="Times New Roman"/>
          <w:strike/>
          <w:sz w:val="28"/>
          <w:szCs w:val="28"/>
        </w:rPr>
      </w:pPr>
    </w:p>
    <w:p w14:paraId="206CAC08" w14:textId="0410623C" w:rsidR="0078096F" w:rsidRDefault="0078096F">
      <w:pPr>
        <w:spacing w:after="0" w:line="240" w:lineRule="auto"/>
        <w:rPr>
          <w:rFonts w:ascii="Times New Roman" w:hAnsi="Times New Roman" w:cs="Times New Roman"/>
          <w:strike/>
          <w:sz w:val="28"/>
          <w:szCs w:val="28"/>
        </w:rPr>
      </w:pPr>
    </w:p>
    <w:p w14:paraId="03955B89" w14:textId="13E5520A" w:rsidR="0078096F" w:rsidRDefault="0078096F">
      <w:pPr>
        <w:spacing w:after="0" w:line="240" w:lineRule="auto"/>
        <w:rPr>
          <w:rFonts w:ascii="Times New Roman" w:hAnsi="Times New Roman" w:cs="Times New Roman"/>
          <w:strike/>
          <w:sz w:val="28"/>
          <w:szCs w:val="28"/>
        </w:rPr>
      </w:pPr>
    </w:p>
    <w:p w14:paraId="5F89171B" w14:textId="29485FF8" w:rsidR="0078096F" w:rsidRDefault="0078096F">
      <w:pPr>
        <w:spacing w:after="0" w:line="240" w:lineRule="auto"/>
        <w:rPr>
          <w:rFonts w:ascii="Times New Roman" w:hAnsi="Times New Roman" w:cs="Times New Roman"/>
          <w:strike/>
          <w:sz w:val="28"/>
          <w:szCs w:val="28"/>
        </w:rPr>
      </w:pPr>
    </w:p>
    <w:p w14:paraId="0A85239A" w14:textId="77777777" w:rsidR="0078096F" w:rsidRPr="0078096F" w:rsidRDefault="0078096F">
      <w:pPr>
        <w:spacing w:after="0" w:line="240" w:lineRule="auto"/>
        <w:rPr>
          <w:rFonts w:ascii="Times New Roman" w:hAnsi="Times New Roman" w:cs="Times New Roman"/>
          <w:strike/>
          <w:sz w:val="28"/>
          <w:szCs w:val="28"/>
        </w:rPr>
      </w:pPr>
    </w:p>
    <w:p w14:paraId="7EA634F7" w14:textId="77777777" w:rsidR="007B2C11" w:rsidRPr="0078096F" w:rsidRDefault="00837B7F">
      <w:pPr>
        <w:spacing w:after="0" w:line="240" w:lineRule="auto"/>
        <w:jc w:val="center"/>
        <w:rPr>
          <w:rFonts w:ascii="Times New Roman" w:hAnsi="Times New Roman" w:cs="Times New Roman"/>
          <w:b/>
          <w:sz w:val="26"/>
          <w:szCs w:val="26"/>
        </w:rPr>
      </w:pPr>
      <w:r w:rsidRPr="0078096F">
        <w:rPr>
          <w:rFonts w:ascii="Times New Roman" w:hAnsi="Times New Roman" w:cs="Times New Roman"/>
          <w:b/>
          <w:sz w:val="26"/>
          <w:szCs w:val="26"/>
        </w:rPr>
        <w:lastRenderedPageBreak/>
        <w:t>СОДЕРЖАНИЕ</w:t>
      </w:r>
    </w:p>
    <w:p w14:paraId="370625D3" w14:textId="7A2C1F6B" w:rsidR="007B2C11" w:rsidRPr="0078096F" w:rsidRDefault="007B2C11">
      <w:pPr>
        <w:rPr>
          <w:rFonts w:ascii="Times New Roman" w:hAnsi="Times New Roman" w:cs="Times New Roman"/>
          <w:sz w:val="26"/>
          <w:szCs w:val="26"/>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4"/>
        <w:gridCol w:w="561"/>
      </w:tblGrid>
      <w:tr w:rsidR="00FF4122" w14:paraId="5E2638DA" w14:textId="77777777" w:rsidTr="00FF4122">
        <w:tc>
          <w:tcPr>
            <w:tcW w:w="8784" w:type="dxa"/>
          </w:tcPr>
          <w:p w14:paraId="1B5D226C" w14:textId="730850B1" w:rsidR="00FF4122" w:rsidRDefault="00FF4122" w:rsidP="00FF4122">
            <w:pPr>
              <w:spacing w:after="0" w:line="240" w:lineRule="auto"/>
              <w:rPr>
                <w:rFonts w:ascii="Times New Roman" w:hAnsi="Times New Roman" w:cs="Times New Roman"/>
                <w:sz w:val="26"/>
                <w:szCs w:val="26"/>
              </w:rPr>
            </w:pPr>
            <w:r w:rsidRPr="00FF4122">
              <w:rPr>
                <w:rFonts w:ascii="Times New Roman" w:hAnsi="Times New Roman" w:cs="Times New Roman"/>
                <w:sz w:val="26"/>
                <w:szCs w:val="26"/>
              </w:rPr>
              <w:t>1. Общая характеристика примерной рабочей программы общеобразовательной дисциплины «Литература»</w:t>
            </w:r>
          </w:p>
        </w:tc>
        <w:tc>
          <w:tcPr>
            <w:tcW w:w="561" w:type="dxa"/>
          </w:tcPr>
          <w:p w14:paraId="4415C0C2" w14:textId="77777777" w:rsidR="00FF4122" w:rsidRDefault="00FF4122" w:rsidP="00FF4122">
            <w:pPr>
              <w:spacing w:after="0" w:line="240" w:lineRule="auto"/>
              <w:rPr>
                <w:rFonts w:ascii="Times New Roman" w:hAnsi="Times New Roman" w:cs="Times New Roman"/>
                <w:sz w:val="26"/>
                <w:szCs w:val="26"/>
              </w:rPr>
            </w:pPr>
          </w:p>
          <w:p w14:paraId="5EFE5596" w14:textId="66116327" w:rsidR="00FF4122" w:rsidRDefault="00FF4122" w:rsidP="00FF4122">
            <w:pPr>
              <w:spacing w:after="0" w:line="240" w:lineRule="auto"/>
              <w:rPr>
                <w:rFonts w:ascii="Times New Roman" w:hAnsi="Times New Roman" w:cs="Times New Roman"/>
                <w:sz w:val="26"/>
                <w:szCs w:val="26"/>
              </w:rPr>
            </w:pPr>
            <w:r>
              <w:rPr>
                <w:rFonts w:ascii="Times New Roman" w:hAnsi="Times New Roman" w:cs="Times New Roman"/>
                <w:sz w:val="26"/>
                <w:szCs w:val="26"/>
              </w:rPr>
              <w:t>4</w:t>
            </w:r>
          </w:p>
        </w:tc>
      </w:tr>
      <w:tr w:rsidR="00FF4122" w14:paraId="12A867CB" w14:textId="77777777" w:rsidTr="00FF4122">
        <w:tc>
          <w:tcPr>
            <w:tcW w:w="8784" w:type="dxa"/>
          </w:tcPr>
          <w:p w14:paraId="7B5FE978" w14:textId="32D5A091" w:rsidR="00FF4122" w:rsidRDefault="00FF4122" w:rsidP="00FF4122">
            <w:pPr>
              <w:pStyle w:val="10"/>
              <w:tabs>
                <w:tab w:val="right" w:leader="dot" w:pos="9355"/>
              </w:tabs>
              <w:spacing w:after="0" w:line="240" w:lineRule="auto"/>
              <w:rPr>
                <w:rFonts w:cs="Times New Roman"/>
                <w:sz w:val="26"/>
                <w:szCs w:val="26"/>
              </w:rPr>
            </w:pPr>
            <w:hyperlink w:anchor="__RefHeading___2" w:history="1">
              <w:r w:rsidRPr="0078096F">
                <w:rPr>
                  <w:rFonts w:cs="Times New Roman"/>
                  <w:sz w:val="26"/>
                  <w:szCs w:val="26"/>
                </w:rPr>
                <w:t>2. Структура и содержание общеобразовательной дисциплины</w:t>
              </w:r>
            </w:hyperlink>
          </w:p>
        </w:tc>
        <w:tc>
          <w:tcPr>
            <w:tcW w:w="561" w:type="dxa"/>
          </w:tcPr>
          <w:p w14:paraId="298C9E7A" w14:textId="559DFBFF" w:rsidR="00FF4122" w:rsidRDefault="00FF4122" w:rsidP="00FF4122">
            <w:pPr>
              <w:spacing w:after="0" w:line="240" w:lineRule="auto"/>
              <w:rPr>
                <w:rFonts w:ascii="Times New Roman" w:hAnsi="Times New Roman" w:cs="Times New Roman"/>
                <w:sz w:val="26"/>
                <w:szCs w:val="26"/>
              </w:rPr>
            </w:pPr>
            <w:r>
              <w:rPr>
                <w:rFonts w:ascii="Times New Roman" w:hAnsi="Times New Roman" w:cs="Times New Roman"/>
                <w:sz w:val="26"/>
                <w:szCs w:val="26"/>
              </w:rPr>
              <w:t>15</w:t>
            </w:r>
          </w:p>
        </w:tc>
      </w:tr>
      <w:tr w:rsidR="00FF4122" w14:paraId="72DB94CE" w14:textId="77777777" w:rsidTr="00FF4122">
        <w:tc>
          <w:tcPr>
            <w:tcW w:w="8784" w:type="dxa"/>
          </w:tcPr>
          <w:p w14:paraId="61A2966F" w14:textId="1679D4F1" w:rsidR="00FF4122" w:rsidRDefault="00FF4122" w:rsidP="00FF4122">
            <w:pPr>
              <w:pStyle w:val="10"/>
              <w:tabs>
                <w:tab w:val="right" w:leader="dot" w:pos="9355"/>
              </w:tabs>
              <w:spacing w:after="0" w:line="240" w:lineRule="auto"/>
              <w:rPr>
                <w:rFonts w:cs="Times New Roman"/>
                <w:sz w:val="26"/>
                <w:szCs w:val="26"/>
              </w:rPr>
            </w:pPr>
            <w:hyperlink w:anchor="__RefHeading___3" w:history="1">
              <w:r w:rsidRPr="0078096F">
                <w:rPr>
                  <w:rFonts w:cs="Times New Roman"/>
                  <w:sz w:val="26"/>
                  <w:szCs w:val="26"/>
                </w:rPr>
                <w:t>2.2. Тематический план и содержание дисциплины</w:t>
              </w:r>
            </w:hyperlink>
          </w:p>
        </w:tc>
        <w:tc>
          <w:tcPr>
            <w:tcW w:w="561" w:type="dxa"/>
          </w:tcPr>
          <w:p w14:paraId="3572094D" w14:textId="6D8F5077" w:rsidR="00FF4122" w:rsidRDefault="00FF4122" w:rsidP="00FF4122">
            <w:pPr>
              <w:spacing w:after="0" w:line="240" w:lineRule="auto"/>
              <w:rPr>
                <w:rFonts w:ascii="Times New Roman" w:hAnsi="Times New Roman" w:cs="Times New Roman"/>
                <w:sz w:val="26"/>
                <w:szCs w:val="26"/>
              </w:rPr>
            </w:pPr>
            <w:r>
              <w:rPr>
                <w:rFonts w:ascii="Times New Roman" w:hAnsi="Times New Roman" w:cs="Times New Roman"/>
                <w:sz w:val="26"/>
                <w:szCs w:val="26"/>
              </w:rPr>
              <w:t>16</w:t>
            </w:r>
          </w:p>
        </w:tc>
      </w:tr>
      <w:tr w:rsidR="00FF4122" w14:paraId="23354179" w14:textId="77777777" w:rsidTr="00FF4122">
        <w:tc>
          <w:tcPr>
            <w:tcW w:w="8784" w:type="dxa"/>
          </w:tcPr>
          <w:p w14:paraId="6CE887C3" w14:textId="0EBFAFE7" w:rsidR="00FF4122" w:rsidRDefault="00FF4122" w:rsidP="00FF4122">
            <w:pPr>
              <w:pStyle w:val="10"/>
              <w:tabs>
                <w:tab w:val="right" w:leader="dot" w:pos="9355"/>
              </w:tabs>
              <w:spacing w:after="0" w:line="240" w:lineRule="auto"/>
              <w:rPr>
                <w:rFonts w:cs="Times New Roman"/>
                <w:sz w:val="26"/>
                <w:szCs w:val="26"/>
              </w:rPr>
            </w:pPr>
            <w:r>
              <w:rPr>
                <w:rFonts w:cs="Times New Roman"/>
                <w:sz w:val="26"/>
                <w:szCs w:val="26"/>
              </w:rPr>
              <w:t xml:space="preserve">3. </w:t>
            </w:r>
            <w:hyperlink w:anchor="__RefHeading___4" w:history="1">
              <w:r w:rsidRPr="0078096F">
                <w:rPr>
                  <w:rFonts w:cs="Times New Roman"/>
                  <w:sz w:val="26"/>
                  <w:szCs w:val="26"/>
                </w:rPr>
                <w:t>Примерный перечень художественной литературы для выразительного чтения наизусть</w:t>
              </w:r>
            </w:hyperlink>
          </w:p>
        </w:tc>
        <w:tc>
          <w:tcPr>
            <w:tcW w:w="561" w:type="dxa"/>
          </w:tcPr>
          <w:p w14:paraId="784BD8C8" w14:textId="77777777" w:rsidR="00FF4122" w:rsidRDefault="00FF4122" w:rsidP="00FF4122">
            <w:pPr>
              <w:spacing w:after="0" w:line="240" w:lineRule="auto"/>
              <w:rPr>
                <w:rFonts w:ascii="Times New Roman" w:hAnsi="Times New Roman" w:cs="Times New Roman"/>
                <w:sz w:val="26"/>
                <w:szCs w:val="26"/>
              </w:rPr>
            </w:pPr>
          </w:p>
          <w:p w14:paraId="2FAD3775" w14:textId="1190BA68" w:rsidR="00FF4122" w:rsidRDefault="00FF4122" w:rsidP="00FF4122">
            <w:pPr>
              <w:spacing w:after="0" w:line="240" w:lineRule="auto"/>
              <w:rPr>
                <w:rFonts w:ascii="Times New Roman" w:hAnsi="Times New Roman" w:cs="Times New Roman"/>
                <w:sz w:val="26"/>
                <w:szCs w:val="26"/>
              </w:rPr>
            </w:pPr>
            <w:r>
              <w:rPr>
                <w:rFonts w:ascii="Times New Roman" w:hAnsi="Times New Roman" w:cs="Times New Roman"/>
                <w:sz w:val="26"/>
                <w:szCs w:val="26"/>
              </w:rPr>
              <w:t>36</w:t>
            </w:r>
          </w:p>
        </w:tc>
      </w:tr>
      <w:tr w:rsidR="00FF4122" w14:paraId="7BC842E3" w14:textId="77777777" w:rsidTr="00FF4122">
        <w:tc>
          <w:tcPr>
            <w:tcW w:w="8784" w:type="dxa"/>
          </w:tcPr>
          <w:p w14:paraId="4D1D7AC0" w14:textId="64CFB0D4" w:rsidR="00FF4122" w:rsidRDefault="00FF4122" w:rsidP="00FF4122">
            <w:pPr>
              <w:pStyle w:val="10"/>
              <w:tabs>
                <w:tab w:val="right" w:leader="dot" w:pos="9355"/>
              </w:tabs>
              <w:spacing w:after="0" w:line="240" w:lineRule="auto"/>
              <w:rPr>
                <w:rFonts w:cs="Times New Roman"/>
                <w:sz w:val="26"/>
                <w:szCs w:val="26"/>
              </w:rPr>
            </w:pPr>
            <w:hyperlink w:anchor="__RefHeading___5" w:history="1">
              <w:r w:rsidRPr="0078096F">
                <w:rPr>
                  <w:rFonts w:cs="Times New Roman"/>
                  <w:sz w:val="26"/>
                  <w:szCs w:val="26"/>
                </w:rPr>
                <w:t>4. Условия реализации программы</w:t>
              </w:r>
            </w:hyperlink>
          </w:p>
        </w:tc>
        <w:tc>
          <w:tcPr>
            <w:tcW w:w="561" w:type="dxa"/>
          </w:tcPr>
          <w:p w14:paraId="7EFAEFA3" w14:textId="026DC85E" w:rsidR="00FF4122" w:rsidRDefault="00FF4122" w:rsidP="00FF4122">
            <w:pPr>
              <w:spacing w:after="0" w:line="240" w:lineRule="auto"/>
              <w:rPr>
                <w:rFonts w:ascii="Times New Roman" w:hAnsi="Times New Roman" w:cs="Times New Roman"/>
                <w:sz w:val="26"/>
                <w:szCs w:val="26"/>
              </w:rPr>
            </w:pPr>
            <w:r>
              <w:rPr>
                <w:rFonts w:ascii="Times New Roman" w:hAnsi="Times New Roman" w:cs="Times New Roman"/>
                <w:sz w:val="26"/>
                <w:szCs w:val="26"/>
              </w:rPr>
              <w:t>37</w:t>
            </w:r>
          </w:p>
        </w:tc>
      </w:tr>
      <w:tr w:rsidR="00FF4122" w14:paraId="3C744C41" w14:textId="77777777" w:rsidTr="00FF4122">
        <w:tc>
          <w:tcPr>
            <w:tcW w:w="8784" w:type="dxa"/>
          </w:tcPr>
          <w:p w14:paraId="4CBAF646" w14:textId="5288CA8F" w:rsidR="00FF4122" w:rsidRDefault="00FF4122" w:rsidP="00FF4122">
            <w:pPr>
              <w:pStyle w:val="10"/>
              <w:tabs>
                <w:tab w:val="right" w:leader="dot" w:pos="9355"/>
              </w:tabs>
              <w:spacing w:after="0" w:line="240" w:lineRule="auto"/>
              <w:rPr>
                <w:rFonts w:cs="Times New Roman"/>
                <w:sz w:val="26"/>
                <w:szCs w:val="26"/>
              </w:rPr>
            </w:pPr>
            <w:hyperlink w:anchor="__RefHeading___6" w:history="1">
              <w:r w:rsidRPr="0078096F">
                <w:rPr>
                  <w:rFonts w:cs="Times New Roman"/>
                  <w:sz w:val="26"/>
                  <w:szCs w:val="26"/>
                </w:rPr>
                <w:t>5. Контроль и оценка результатов освоения дисциплины</w:t>
              </w:r>
            </w:hyperlink>
          </w:p>
        </w:tc>
        <w:tc>
          <w:tcPr>
            <w:tcW w:w="561" w:type="dxa"/>
          </w:tcPr>
          <w:p w14:paraId="3B86C65A" w14:textId="1A873931" w:rsidR="00FF4122" w:rsidRDefault="00FF4122" w:rsidP="00FF4122">
            <w:pPr>
              <w:spacing w:after="0" w:line="240" w:lineRule="auto"/>
              <w:rPr>
                <w:rFonts w:ascii="Times New Roman" w:hAnsi="Times New Roman" w:cs="Times New Roman"/>
                <w:sz w:val="26"/>
                <w:szCs w:val="26"/>
              </w:rPr>
            </w:pPr>
            <w:r>
              <w:rPr>
                <w:rFonts w:ascii="Times New Roman" w:hAnsi="Times New Roman" w:cs="Times New Roman"/>
                <w:sz w:val="26"/>
                <w:szCs w:val="26"/>
              </w:rPr>
              <w:t>38</w:t>
            </w:r>
          </w:p>
        </w:tc>
      </w:tr>
    </w:tbl>
    <w:p w14:paraId="01E5E84C" w14:textId="77777777" w:rsidR="007B2C11" w:rsidRPr="0078096F" w:rsidRDefault="007B2C11">
      <w:pPr>
        <w:spacing w:after="0" w:line="240" w:lineRule="auto"/>
        <w:rPr>
          <w:rFonts w:ascii="Times New Roman" w:hAnsi="Times New Roman" w:cs="Times New Roman"/>
          <w:sz w:val="26"/>
          <w:szCs w:val="26"/>
        </w:rPr>
      </w:pPr>
    </w:p>
    <w:p w14:paraId="6C0D5A83" w14:textId="77777777" w:rsidR="007B2C11" w:rsidRPr="0078096F" w:rsidRDefault="007B2C11">
      <w:pPr>
        <w:spacing w:after="0" w:line="240" w:lineRule="auto"/>
        <w:rPr>
          <w:rFonts w:ascii="Times New Roman" w:hAnsi="Times New Roman" w:cs="Times New Roman"/>
          <w:sz w:val="26"/>
          <w:szCs w:val="26"/>
        </w:rPr>
      </w:pPr>
    </w:p>
    <w:p w14:paraId="5756488E" w14:textId="77777777" w:rsidR="007B2C11" w:rsidRPr="0078096F" w:rsidRDefault="00837B7F">
      <w:pPr>
        <w:spacing w:after="0" w:line="240" w:lineRule="auto"/>
        <w:rPr>
          <w:rFonts w:ascii="Times New Roman" w:hAnsi="Times New Roman" w:cs="Times New Roman"/>
          <w:sz w:val="26"/>
          <w:szCs w:val="26"/>
        </w:rPr>
      </w:pPr>
      <w:r w:rsidRPr="0078096F">
        <w:rPr>
          <w:rFonts w:ascii="Times New Roman" w:hAnsi="Times New Roman" w:cs="Times New Roman"/>
          <w:sz w:val="26"/>
          <w:szCs w:val="26"/>
        </w:rPr>
        <w:br w:type="page"/>
      </w:r>
    </w:p>
    <w:p w14:paraId="242A4ED2" w14:textId="1F67A580" w:rsidR="007B2C11" w:rsidRPr="0078096F" w:rsidRDefault="0078096F" w:rsidP="00FF4122">
      <w:pPr>
        <w:pStyle w:val="1"/>
        <w:ind w:left="450" w:firstLine="0"/>
        <w:jc w:val="center"/>
        <w:rPr>
          <w:rFonts w:cs="Times New Roman"/>
          <w:b/>
          <w:sz w:val="26"/>
          <w:szCs w:val="26"/>
        </w:rPr>
      </w:pPr>
      <w:bookmarkStart w:id="5" w:name="__RefHeading___1"/>
      <w:bookmarkEnd w:id="5"/>
      <w:r w:rsidRPr="0078096F">
        <w:rPr>
          <w:rFonts w:cs="Times New Roman"/>
          <w:b/>
          <w:sz w:val="26"/>
          <w:szCs w:val="26"/>
        </w:rPr>
        <w:lastRenderedPageBreak/>
        <w:t xml:space="preserve">1. </w:t>
      </w:r>
      <w:r w:rsidR="00837B7F" w:rsidRPr="0078096F">
        <w:rPr>
          <w:rFonts w:cs="Times New Roman"/>
          <w:b/>
          <w:sz w:val="26"/>
          <w:szCs w:val="26"/>
        </w:rPr>
        <w:t>Общая характеристика примерной рабочей программы общеобразовательной дисциплины «Литература»</w:t>
      </w:r>
    </w:p>
    <w:p w14:paraId="061EA2F6" w14:textId="77777777" w:rsidR="007B2C11" w:rsidRPr="0078096F" w:rsidRDefault="007B2C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6"/>
          <w:szCs w:val="26"/>
        </w:rPr>
      </w:pPr>
    </w:p>
    <w:p w14:paraId="605E7495" w14:textId="77777777" w:rsidR="007B2C11" w:rsidRPr="0078096F" w:rsidRDefault="00837B7F">
      <w:pPr>
        <w:pStyle w:val="ad"/>
        <w:widowControl w:val="0"/>
        <w:numPr>
          <w:ilvl w:val="1"/>
          <w:numId w:val="1"/>
        </w:numPr>
        <w:tabs>
          <w:tab w:val="left" w:pos="1276"/>
          <w:tab w:val="left" w:pos="10992"/>
          <w:tab w:val="left" w:pos="11908"/>
          <w:tab w:val="left" w:pos="12824"/>
          <w:tab w:val="left" w:pos="13740"/>
          <w:tab w:val="left" w:pos="14656"/>
        </w:tabs>
        <w:spacing w:after="0" w:line="240" w:lineRule="auto"/>
        <w:ind w:left="0" w:firstLine="709"/>
        <w:contextualSpacing w:val="0"/>
        <w:jc w:val="both"/>
        <w:rPr>
          <w:rFonts w:ascii="Times New Roman" w:hAnsi="Times New Roman" w:cs="Times New Roman"/>
          <w:b/>
          <w:sz w:val="26"/>
          <w:szCs w:val="26"/>
        </w:rPr>
      </w:pPr>
      <w:r w:rsidRPr="0078096F">
        <w:rPr>
          <w:rFonts w:ascii="Times New Roman" w:hAnsi="Times New Roman" w:cs="Times New Roman"/>
          <w:b/>
          <w:sz w:val="26"/>
          <w:szCs w:val="26"/>
        </w:rPr>
        <w:t>Место дисциплины в струк</w:t>
      </w:r>
      <w:r w:rsidRPr="0078096F">
        <w:rPr>
          <w:rFonts w:ascii="Times New Roman" w:hAnsi="Times New Roman" w:cs="Times New Roman"/>
          <w:b/>
          <w:sz w:val="26"/>
          <w:szCs w:val="26"/>
        </w:rPr>
        <w:t>туре основной образовательной программы</w:t>
      </w:r>
    </w:p>
    <w:p w14:paraId="4DACFCEF" w14:textId="77777777" w:rsidR="0078096F" w:rsidRPr="0078096F" w:rsidRDefault="0078096F">
      <w:pPr>
        <w:pStyle w:val="ad"/>
        <w:tabs>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sz w:val="26"/>
          <w:szCs w:val="26"/>
        </w:rPr>
      </w:pPr>
    </w:p>
    <w:p w14:paraId="22AB6155" w14:textId="195D4F83" w:rsidR="007B2C11" w:rsidRPr="0078096F" w:rsidRDefault="00837B7F">
      <w:pPr>
        <w:pStyle w:val="ad"/>
        <w:tabs>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sz w:val="26"/>
          <w:szCs w:val="26"/>
        </w:rPr>
      </w:pPr>
      <w:r w:rsidRPr="0078096F">
        <w:rPr>
          <w:rFonts w:ascii="Times New Roman" w:hAnsi="Times New Roman" w:cs="Times New Roman"/>
          <w:sz w:val="26"/>
          <w:szCs w:val="26"/>
        </w:rPr>
        <w:t>Общеобразовательная дисциплина «Литература» является обязательной частью общеобразовательного цикла образовательной программы в соответствии с ФГОС СПО по професси</w:t>
      </w:r>
      <w:r w:rsidR="0078096F">
        <w:rPr>
          <w:rFonts w:ascii="Times New Roman" w:hAnsi="Times New Roman" w:cs="Times New Roman"/>
          <w:sz w:val="26"/>
          <w:szCs w:val="26"/>
        </w:rPr>
        <w:t>и</w:t>
      </w:r>
      <w:r w:rsidRPr="0078096F">
        <w:rPr>
          <w:rFonts w:ascii="Times New Roman" w:hAnsi="Times New Roman" w:cs="Times New Roman"/>
          <w:sz w:val="26"/>
          <w:szCs w:val="26"/>
        </w:rPr>
        <w:t xml:space="preserve"> </w:t>
      </w:r>
      <w:r w:rsidR="0078096F" w:rsidRPr="0078096F">
        <w:rPr>
          <w:rFonts w:ascii="Times New Roman" w:eastAsia="+mn-ea" w:hAnsi="Times New Roman" w:cs="Times New Roman"/>
          <w:color w:val="auto"/>
          <w:kern w:val="24"/>
          <w:sz w:val="26"/>
          <w:szCs w:val="26"/>
          <w:lang w:eastAsia="en-US"/>
        </w:rPr>
        <w:t>23.01.09</w:t>
      </w:r>
      <w:r w:rsidR="0078096F" w:rsidRPr="0078096F">
        <w:rPr>
          <w:rFonts w:ascii="Times New Roman" w:eastAsia="Calibri" w:hAnsi="Times New Roman" w:cs="Times New Roman"/>
          <w:color w:val="auto"/>
          <w:sz w:val="26"/>
          <w:szCs w:val="26"/>
          <w:lang w:eastAsia="en-US"/>
        </w:rPr>
        <w:t xml:space="preserve"> Помощник машиниста (по видам подвижного состава железнодорожного транспорта)</w:t>
      </w:r>
      <w:r w:rsidRPr="0078096F">
        <w:rPr>
          <w:rFonts w:ascii="Times New Roman" w:hAnsi="Times New Roman" w:cs="Times New Roman"/>
          <w:sz w:val="26"/>
          <w:szCs w:val="26"/>
        </w:rPr>
        <w:t>.</w:t>
      </w:r>
    </w:p>
    <w:p w14:paraId="5846CC2D" w14:textId="77777777" w:rsidR="007B2C11" w:rsidRPr="0078096F" w:rsidRDefault="007B2C11" w:rsidP="0078096F">
      <w:pPr>
        <w:tabs>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6"/>
          <w:szCs w:val="26"/>
        </w:rPr>
      </w:pPr>
    </w:p>
    <w:p w14:paraId="2F13CF03" w14:textId="77777777" w:rsidR="007B2C11" w:rsidRPr="0078096F" w:rsidRDefault="00837B7F">
      <w:pPr>
        <w:spacing w:after="0" w:line="240" w:lineRule="auto"/>
        <w:ind w:firstLine="709"/>
        <w:rPr>
          <w:rFonts w:ascii="Times New Roman" w:hAnsi="Times New Roman" w:cs="Times New Roman"/>
          <w:b/>
          <w:sz w:val="26"/>
          <w:szCs w:val="26"/>
        </w:rPr>
      </w:pPr>
      <w:r w:rsidRPr="0078096F">
        <w:rPr>
          <w:rFonts w:ascii="Times New Roman" w:hAnsi="Times New Roman" w:cs="Times New Roman"/>
          <w:b/>
          <w:sz w:val="26"/>
          <w:szCs w:val="26"/>
        </w:rPr>
        <w:t>1.2. Цели и планируемые результаты освоения дисциплины:</w:t>
      </w:r>
    </w:p>
    <w:p w14:paraId="25F978D0" w14:textId="77777777" w:rsidR="007B2C11" w:rsidRPr="0078096F" w:rsidRDefault="007B2C1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6"/>
          <w:szCs w:val="26"/>
        </w:rPr>
      </w:pPr>
    </w:p>
    <w:p w14:paraId="069D6922" w14:textId="00704E0C" w:rsidR="007B2C11" w:rsidRPr="0078096F" w:rsidRDefault="00837B7F" w:rsidP="0078096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6"/>
          <w:szCs w:val="26"/>
        </w:rPr>
      </w:pPr>
      <w:r w:rsidRPr="0078096F">
        <w:rPr>
          <w:rFonts w:ascii="Times New Roman" w:hAnsi="Times New Roman" w:cs="Times New Roman"/>
          <w:b/>
          <w:sz w:val="26"/>
          <w:szCs w:val="26"/>
        </w:rPr>
        <w:t xml:space="preserve">1.2.1. Цель общеобразовательной дисциплины </w:t>
      </w:r>
    </w:p>
    <w:p w14:paraId="5FD6E822" w14:textId="77777777" w:rsidR="007B2C11" w:rsidRPr="0078096F" w:rsidRDefault="00837B7F">
      <w:pPr>
        <w:spacing w:after="0" w:line="240" w:lineRule="auto"/>
        <w:ind w:firstLine="709"/>
        <w:jc w:val="both"/>
        <w:rPr>
          <w:rFonts w:ascii="Times New Roman" w:hAnsi="Times New Roman" w:cs="Times New Roman"/>
          <w:b/>
          <w:sz w:val="26"/>
          <w:szCs w:val="26"/>
        </w:rPr>
      </w:pPr>
      <w:r w:rsidRPr="0078096F">
        <w:rPr>
          <w:rFonts w:ascii="Times New Roman" w:hAnsi="Times New Roman" w:cs="Times New Roman"/>
          <w:sz w:val="26"/>
          <w:szCs w:val="26"/>
        </w:rPr>
        <w:t xml:space="preserve">Цели изучения Литературы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w:t>
      </w:r>
      <w:r w:rsidRPr="0078096F">
        <w:rPr>
          <w:rFonts w:ascii="Times New Roman" w:hAnsi="Times New Roman" w:cs="Times New Roman"/>
          <w:sz w:val="26"/>
          <w:szCs w:val="26"/>
        </w:rPr>
        <w:t>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w:t>
      </w:r>
      <w:r w:rsidRPr="0078096F">
        <w:rPr>
          <w:rFonts w:ascii="Times New Roman" w:hAnsi="Times New Roman" w:cs="Times New Roman"/>
          <w:sz w:val="26"/>
          <w:szCs w:val="26"/>
        </w:rPr>
        <w:t>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w:t>
      </w:r>
      <w:r w:rsidRPr="0078096F">
        <w:rPr>
          <w:rFonts w:ascii="Times New Roman" w:hAnsi="Times New Roman" w:cs="Times New Roman"/>
          <w:sz w:val="26"/>
          <w:szCs w:val="26"/>
        </w:rPr>
        <w:t xml:space="preserve">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
    <w:p w14:paraId="529455B0" w14:textId="77777777" w:rsidR="007B2C11" w:rsidRPr="0078096F" w:rsidRDefault="007B2C11">
      <w:pPr>
        <w:spacing w:after="0" w:line="240" w:lineRule="auto"/>
        <w:ind w:firstLine="709"/>
        <w:jc w:val="both"/>
        <w:rPr>
          <w:rFonts w:ascii="Times New Roman" w:hAnsi="Times New Roman" w:cs="Times New Roman"/>
          <w:b/>
          <w:sz w:val="26"/>
          <w:szCs w:val="26"/>
        </w:rPr>
      </w:pPr>
    </w:p>
    <w:p w14:paraId="1FA82C03" w14:textId="77777777" w:rsidR="007B2C11" w:rsidRPr="0078096F" w:rsidRDefault="00837B7F">
      <w:pPr>
        <w:spacing w:after="0" w:line="240" w:lineRule="auto"/>
        <w:ind w:firstLine="709"/>
        <w:jc w:val="both"/>
        <w:rPr>
          <w:rFonts w:ascii="Times New Roman" w:hAnsi="Times New Roman" w:cs="Times New Roman"/>
          <w:b/>
          <w:sz w:val="26"/>
          <w:szCs w:val="26"/>
        </w:rPr>
      </w:pPr>
      <w:r w:rsidRPr="0078096F">
        <w:rPr>
          <w:rFonts w:ascii="Times New Roman" w:hAnsi="Times New Roman" w:cs="Times New Roman"/>
          <w:b/>
          <w:sz w:val="26"/>
          <w:szCs w:val="26"/>
        </w:rPr>
        <w:t>1.2</w:t>
      </w:r>
      <w:r w:rsidRPr="0078096F">
        <w:rPr>
          <w:rFonts w:ascii="Times New Roman" w:hAnsi="Times New Roman" w:cs="Times New Roman"/>
          <w:b/>
          <w:sz w:val="26"/>
          <w:szCs w:val="26"/>
        </w:rPr>
        <w:t>.2. Планируемые результаты освоения общеобразовательной дисциплины в соответствии с ФГОС СПО и на основе ФГОС СОО</w:t>
      </w:r>
      <w:r w:rsidRPr="0078096F">
        <w:rPr>
          <w:rFonts w:ascii="Times New Roman" w:hAnsi="Times New Roman" w:cs="Times New Roman"/>
          <w:b/>
          <w:sz w:val="26"/>
          <w:szCs w:val="26"/>
          <w:vertAlign w:val="superscript"/>
        </w:rPr>
        <w:footnoteReference w:id="1"/>
      </w:r>
    </w:p>
    <w:p w14:paraId="11AD3839" w14:textId="77777777" w:rsidR="007B2C11" w:rsidRPr="0078096F" w:rsidRDefault="007B2C11">
      <w:pPr>
        <w:spacing w:after="0" w:line="240" w:lineRule="auto"/>
        <w:ind w:firstLine="709"/>
        <w:jc w:val="both"/>
        <w:rPr>
          <w:rFonts w:ascii="Times New Roman" w:hAnsi="Times New Roman" w:cs="Times New Roman"/>
          <w:sz w:val="26"/>
          <w:szCs w:val="26"/>
        </w:rPr>
      </w:pPr>
    </w:p>
    <w:p w14:paraId="18E26D7B" w14:textId="77777777" w:rsidR="007B2C11" w:rsidRDefault="00837B7F" w:rsidP="0078096F">
      <w:pPr>
        <w:spacing w:after="0" w:line="240" w:lineRule="auto"/>
        <w:ind w:firstLine="709"/>
        <w:jc w:val="both"/>
        <w:rPr>
          <w:rStyle w:val="130"/>
          <w:rFonts w:ascii="Times New Roman" w:hAnsi="Times New Roman" w:cs="Times New Roman"/>
          <w:sz w:val="26"/>
          <w:szCs w:val="26"/>
        </w:rPr>
      </w:pPr>
      <w:bookmarkStart w:id="6" w:name="_Hlk113618735"/>
      <w:bookmarkEnd w:id="6"/>
      <w:r w:rsidRPr="0078096F">
        <w:rPr>
          <w:rStyle w:val="130"/>
          <w:rFonts w:ascii="Times New Roman" w:hAnsi="Times New Roman" w:cs="Times New Roman"/>
          <w:sz w:val="26"/>
          <w:szCs w:val="26"/>
        </w:rPr>
        <w:t>Особое значение дисциплина имеет при формировании и развитии ОК 1; ОК 2; ОК 3; ОК 4; ОК 6; ОК 9; ОК 8 и ПК, представленных в актуализирован</w:t>
      </w:r>
      <w:r w:rsidRPr="0078096F">
        <w:rPr>
          <w:rStyle w:val="130"/>
          <w:rFonts w:ascii="Times New Roman" w:hAnsi="Times New Roman" w:cs="Times New Roman"/>
          <w:sz w:val="26"/>
          <w:szCs w:val="26"/>
        </w:rPr>
        <w:t>ных ФГОС СПО по профессии/специальности.</w:t>
      </w:r>
    </w:p>
    <w:p w14:paraId="73919746" w14:textId="77777777" w:rsidR="007B2C11" w:rsidRDefault="007B2C11">
      <w:pPr>
        <w:spacing w:after="0" w:line="240" w:lineRule="auto"/>
        <w:jc w:val="both"/>
        <w:rPr>
          <w:rFonts w:ascii="Times New Roman" w:hAnsi="Times New Roman"/>
          <w:sz w:val="24"/>
        </w:rPr>
      </w:pPr>
    </w:p>
    <w:p w14:paraId="33654F0B" w14:textId="77777777" w:rsidR="007B2C11" w:rsidRDefault="007B2C11">
      <w:pPr>
        <w:sectPr w:rsidR="007B2C11">
          <w:footerReference w:type="default" r:id="rId7"/>
          <w:type w:val="continuous"/>
          <w:pgSz w:w="11906" w:h="16838"/>
          <w:pgMar w:top="1134" w:right="850" w:bottom="1134" w:left="1701" w:header="708" w:footer="708" w:gutter="0"/>
          <w:cols w:space="720"/>
        </w:sectPr>
      </w:pPr>
    </w:p>
    <w:tbl>
      <w:tblPr>
        <w:tblStyle w:val="ac"/>
        <w:tblW w:w="0" w:type="auto"/>
        <w:tblLayout w:type="fixed"/>
        <w:tblLook w:val="04A0" w:firstRow="1" w:lastRow="0" w:firstColumn="1" w:lastColumn="0" w:noHBand="0" w:noVBand="1"/>
      </w:tblPr>
      <w:tblGrid>
        <w:gridCol w:w="4248"/>
        <w:gridCol w:w="5386"/>
        <w:gridCol w:w="5670"/>
      </w:tblGrid>
      <w:tr w:rsidR="007B2C11" w14:paraId="4235693E" w14:textId="77777777" w:rsidTr="0078096F">
        <w:trPr>
          <w:trHeight w:val="136"/>
          <w:tblHeader/>
        </w:trPr>
        <w:tc>
          <w:tcPr>
            <w:tcW w:w="424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963814" w14:textId="77777777" w:rsidR="007B2C11" w:rsidRDefault="00837B7F">
            <w:pPr>
              <w:spacing w:after="0" w:line="240" w:lineRule="auto"/>
              <w:jc w:val="center"/>
              <w:rPr>
                <w:rFonts w:ascii="Times New Roman" w:hAnsi="Times New Roman"/>
                <w:sz w:val="24"/>
              </w:rPr>
            </w:pPr>
            <w:r>
              <w:rPr>
                <w:rFonts w:ascii="Times New Roman" w:hAnsi="Times New Roman"/>
                <w:b/>
                <w:sz w:val="24"/>
              </w:rPr>
              <w:lastRenderedPageBreak/>
              <w:t xml:space="preserve">Код и </w:t>
            </w:r>
            <w:r>
              <w:rPr>
                <w:rFonts w:ascii="Times New Roman" w:hAnsi="Times New Roman"/>
                <w:b/>
                <w:sz w:val="24"/>
              </w:rPr>
              <w:t>наименование формируемых компетенций</w:t>
            </w:r>
          </w:p>
        </w:tc>
        <w:tc>
          <w:tcPr>
            <w:tcW w:w="1105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F2445D" w14:textId="77777777" w:rsidR="007B2C11" w:rsidRDefault="00837B7F">
            <w:pPr>
              <w:spacing w:after="0" w:line="240" w:lineRule="auto"/>
              <w:jc w:val="center"/>
              <w:rPr>
                <w:rFonts w:ascii="Times New Roman" w:hAnsi="Times New Roman"/>
                <w:b/>
                <w:sz w:val="24"/>
              </w:rPr>
            </w:pPr>
            <w:r>
              <w:rPr>
                <w:rFonts w:ascii="Times New Roman" w:hAnsi="Times New Roman"/>
                <w:b/>
                <w:sz w:val="24"/>
              </w:rPr>
              <w:t>Планируемые результаты</w:t>
            </w:r>
          </w:p>
        </w:tc>
      </w:tr>
      <w:tr w:rsidR="007B2C11" w14:paraId="2CA669F5" w14:textId="77777777" w:rsidTr="0078096F">
        <w:trPr>
          <w:trHeight w:val="90"/>
          <w:tblHeader/>
        </w:trPr>
        <w:tc>
          <w:tcPr>
            <w:tcW w:w="424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1357FA" w14:textId="77777777" w:rsidR="007B2C11" w:rsidRDefault="007B2C11">
            <w:pPr>
              <w:spacing w:after="0" w:line="240" w:lineRule="auto"/>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22CD3C" w14:textId="77777777" w:rsidR="007B2C11" w:rsidRDefault="00837B7F">
            <w:pPr>
              <w:spacing w:after="0" w:line="240" w:lineRule="auto"/>
              <w:jc w:val="center"/>
              <w:rPr>
                <w:rFonts w:ascii="Times New Roman" w:hAnsi="Times New Roman"/>
                <w:b/>
                <w:sz w:val="24"/>
              </w:rPr>
            </w:pPr>
            <w:r>
              <w:rPr>
                <w:rFonts w:ascii="Times New Roman" w:hAnsi="Times New Roman"/>
                <w:b/>
                <w:sz w:val="24"/>
              </w:rPr>
              <w:t>Общие</w:t>
            </w:r>
            <w:r>
              <w:rPr>
                <w:rFonts w:ascii="Times New Roman" w:hAnsi="Times New Roman"/>
                <w:b/>
                <w:sz w:val="24"/>
                <w:vertAlign w:val="superscript"/>
              </w:rPr>
              <w:footnoteReference w:id="2"/>
            </w:r>
            <w:r>
              <w:rPr>
                <w:rFonts w:ascii="Times New Roman" w:hAnsi="Times New Roman"/>
                <w:b/>
                <w:sz w:val="24"/>
              </w:rPr>
              <w:t xml:space="preserve"> </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287892" w14:textId="77777777" w:rsidR="007B2C11" w:rsidRDefault="00837B7F">
            <w:pPr>
              <w:spacing w:after="0" w:line="240" w:lineRule="auto"/>
              <w:jc w:val="center"/>
              <w:rPr>
                <w:rFonts w:ascii="Times New Roman" w:hAnsi="Times New Roman"/>
                <w:b/>
                <w:sz w:val="24"/>
              </w:rPr>
            </w:pPr>
            <w:r>
              <w:rPr>
                <w:rFonts w:ascii="Times New Roman" w:hAnsi="Times New Roman"/>
                <w:b/>
                <w:sz w:val="24"/>
              </w:rPr>
              <w:t>Дисциплинарные</w:t>
            </w:r>
            <w:r>
              <w:rPr>
                <w:rFonts w:ascii="Times New Roman" w:hAnsi="Times New Roman"/>
                <w:b/>
                <w:sz w:val="24"/>
                <w:vertAlign w:val="superscript"/>
              </w:rPr>
              <w:footnoteReference w:id="3"/>
            </w:r>
          </w:p>
        </w:tc>
      </w:tr>
      <w:tr w:rsidR="007B2C11" w14:paraId="4EEEE945" w14:textId="77777777" w:rsidTr="0078096F">
        <w:trPr>
          <w:trHeight w:val="1578"/>
        </w:trPr>
        <w:tc>
          <w:tcPr>
            <w:tcW w:w="4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3BABA8" w14:textId="77777777" w:rsidR="007B2C11" w:rsidRDefault="00837B7F">
            <w:pPr>
              <w:spacing w:after="0" w:line="240" w:lineRule="auto"/>
              <w:rPr>
                <w:rFonts w:ascii="Times New Roman" w:hAnsi="Times New Roman"/>
                <w:sz w:val="24"/>
              </w:rPr>
            </w:pPr>
            <w:r>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3502BB"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В части трудового воспитания:</w:t>
            </w:r>
          </w:p>
          <w:p w14:paraId="67B68A56" w14:textId="77777777" w:rsidR="007B2C11" w:rsidRPr="0078096F" w:rsidRDefault="00837B7F" w:rsidP="0078096F">
            <w:pPr>
              <w:pStyle w:val="ad"/>
              <w:numPr>
                <w:ilvl w:val="0"/>
                <w:numId w:val="2"/>
              </w:numPr>
              <w:tabs>
                <w:tab w:val="left" w:pos="271"/>
              </w:tabs>
              <w:spacing w:after="0" w:line="240" w:lineRule="auto"/>
              <w:ind w:left="42" w:firstLine="0"/>
              <w:jc w:val="both"/>
              <w:rPr>
                <w:rFonts w:ascii="Times New Roman" w:hAnsi="Times New Roman" w:cs="Times New Roman"/>
                <w:sz w:val="24"/>
                <w:szCs w:val="24"/>
              </w:rPr>
            </w:pPr>
            <w:r w:rsidRPr="0078096F">
              <w:rPr>
                <w:rFonts w:ascii="Times New Roman" w:hAnsi="Times New Roman" w:cs="Times New Roman"/>
                <w:sz w:val="24"/>
                <w:szCs w:val="24"/>
              </w:rPr>
              <w:t xml:space="preserve">готовность к труду, </w:t>
            </w:r>
            <w:r w:rsidRPr="0078096F">
              <w:rPr>
                <w:rFonts w:ascii="Times New Roman" w:hAnsi="Times New Roman" w:cs="Times New Roman"/>
                <w:sz w:val="24"/>
                <w:szCs w:val="24"/>
              </w:rPr>
              <w:t>осознание ценности мастерства, трудолюбие, в том числе при чтении</w:t>
            </w:r>
          </w:p>
          <w:p w14:paraId="60E5ED3E" w14:textId="77777777" w:rsidR="007B2C11" w:rsidRPr="0078096F" w:rsidRDefault="00837B7F" w:rsidP="0078096F">
            <w:pPr>
              <w:pStyle w:val="ad"/>
              <w:numPr>
                <w:ilvl w:val="0"/>
                <w:numId w:val="2"/>
              </w:numPr>
              <w:tabs>
                <w:tab w:val="left" w:pos="271"/>
              </w:tabs>
              <w:spacing w:after="0" w:line="240" w:lineRule="auto"/>
              <w:ind w:left="42" w:firstLine="0"/>
              <w:jc w:val="both"/>
              <w:rPr>
                <w:rFonts w:ascii="Times New Roman" w:hAnsi="Times New Roman" w:cs="Times New Roman"/>
                <w:sz w:val="24"/>
                <w:szCs w:val="24"/>
              </w:rPr>
            </w:pPr>
            <w:r w:rsidRPr="0078096F">
              <w:rPr>
                <w:rFonts w:ascii="Times New Roman" w:hAnsi="Times New Roman" w:cs="Times New Roman"/>
                <w:sz w:val="24"/>
                <w:szCs w:val="24"/>
              </w:rPr>
              <w:t>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6FCB41DB" w14:textId="77777777" w:rsidR="007B2C11" w:rsidRPr="0078096F" w:rsidRDefault="00837B7F" w:rsidP="0078096F">
            <w:pPr>
              <w:pStyle w:val="ad"/>
              <w:numPr>
                <w:ilvl w:val="0"/>
                <w:numId w:val="2"/>
              </w:numPr>
              <w:tabs>
                <w:tab w:val="left" w:pos="271"/>
              </w:tabs>
              <w:spacing w:after="0" w:line="240" w:lineRule="auto"/>
              <w:ind w:left="42" w:firstLine="0"/>
              <w:jc w:val="both"/>
              <w:rPr>
                <w:rFonts w:ascii="Times New Roman" w:hAnsi="Times New Roman" w:cs="Times New Roman"/>
                <w:sz w:val="24"/>
                <w:szCs w:val="24"/>
              </w:rPr>
            </w:pPr>
            <w:r w:rsidRPr="0078096F">
              <w:rPr>
                <w:rFonts w:ascii="Times New Roman" w:hAnsi="Times New Roman" w:cs="Times New Roman"/>
                <w:sz w:val="24"/>
                <w:szCs w:val="24"/>
              </w:rPr>
              <w:t>готовность к активной деятельности технологическо</w:t>
            </w:r>
            <w:r w:rsidRPr="0078096F">
              <w:rPr>
                <w:rFonts w:ascii="Times New Roman" w:hAnsi="Times New Roman" w:cs="Times New Roman"/>
                <w:sz w:val="24"/>
                <w:szCs w:val="24"/>
              </w:rPr>
              <w:t>й и социальной направленности, способность инициировать, планировать и самостоятельно выполнять такую деятельность в</w:t>
            </w:r>
          </w:p>
          <w:p w14:paraId="63AA62B2" w14:textId="77777777" w:rsidR="007B2C11" w:rsidRPr="0078096F" w:rsidRDefault="00837B7F" w:rsidP="0078096F">
            <w:pPr>
              <w:pStyle w:val="ad"/>
              <w:numPr>
                <w:ilvl w:val="0"/>
                <w:numId w:val="2"/>
              </w:numPr>
              <w:tabs>
                <w:tab w:val="left" w:pos="271"/>
              </w:tabs>
              <w:spacing w:after="0" w:line="240" w:lineRule="auto"/>
              <w:ind w:left="42" w:firstLine="0"/>
              <w:jc w:val="both"/>
              <w:rPr>
                <w:rFonts w:ascii="Times New Roman" w:hAnsi="Times New Roman" w:cs="Times New Roman"/>
                <w:sz w:val="24"/>
                <w:szCs w:val="24"/>
              </w:rPr>
            </w:pPr>
            <w:r w:rsidRPr="0078096F">
              <w:rPr>
                <w:rFonts w:ascii="Times New Roman" w:hAnsi="Times New Roman" w:cs="Times New Roman"/>
                <w:sz w:val="24"/>
                <w:szCs w:val="24"/>
              </w:rPr>
              <w:t>процессе литературного образования;</w:t>
            </w:r>
          </w:p>
          <w:p w14:paraId="1A99357C" w14:textId="77777777" w:rsidR="007B2C11" w:rsidRPr="0078096F" w:rsidRDefault="00837B7F" w:rsidP="0078096F">
            <w:pPr>
              <w:pStyle w:val="ad"/>
              <w:numPr>
                <w:ilvl w:val="0"/>
                <w:numId w:val="2"/>
              </w:numPr>
              <w:tabs>
                <w:tab w:val="left" w:pos="271"/>
              </w:tabs>
              <w:spacing w:after="0" w:line="240" w:lineRule="auto"/>
              <w:ind w:left="42" w:firstLine="0"/>
              <w:jc w:val="both"/>
              <w:rPr>
                <w:rFonts w:ascii="Times New Roman" w:hAnsi="Times New Roman" w:cs="Times New Roman"/>
                <w:sz w:val="24"/>
                <w:szCs w:val="24"/>
              </w:rPr>
            </w:pPr>
            <w:r w:rsidRPr="0078096F">
              <w:rPr>
                <w:rFonts w:ascii="Times New Roman" w:hAnsi="Times New Roman" w:cs="Times New Roman"/>
                <w:sz w:val="24"/>
                <w:szCs w:val="24"/>
              </w:rPr>
              <w:t>интерес к различным сферам профессиональной деятельности, умение совершать осознанный выбор будущей про</w:t>
            </w:r>
            <w:r w:rsidRPr="0078096F">
              <w:rPr>
                <w:rFonts w:ascii="Times New Roman" w:hAnsi="Times New Roman" w:cs="Times New Roman"/>
                <w:sz w:val="24"/>
                <w:szCs w:val="24"/>
              </w:rPr>
              <w:t>фессии и реализовывать собственные жизненные планы, в том числе ориентируясь на поступки литературных героев;</w:t>
            </w:r>
          </w:p>
          <w:p w14:paraId="02A5A254" w14:textId="77777777" w:rsidR="007B2C11" w:rsidRPr="0078096F" w:rsidRDefault="00837B7F" w:rsidP="0078096F">
            <w:pPr>
              <w:pStyle w:val="ad"/>
              <w:numPr>
                <w:ilvl w:val="0"/>
                <w:numId w:val="2"/>
              </w:numPr>
              <w:tabs>
                <w:tab w:val="left" w:pos="271"/>
              </w:tabs>
              <w:spacing w:after="0" w:line="240" w:lineRule="auto"/>
              <w:ind w:left="42" w:firstLine="0"/>
              <w:jc w:val="both"/>
              <w:rPr>
                <w:rFonts w:ascii="Times New Roman" w:hAnsi="Times New Roman" w:cs="Times New Roman"/>
                <w:sz w:val="24"/>
                <w:szCs w:val="24"/>
              </w:rPr>
            </w:pPr>
            <w:r w:rsidRPr="0078096F">
              <w:rPr>
                <w:rFonts w:ascii="Times New Roman" w:hAnsi="Times New Roman" w:cs="Times New Roman"/>
                <w:sz w:val="24"/>
                <w:szCs w:val="24"/>
              </w:rPr>
              <w:t xml:space="preserve">готовность и способность к образованию и самообразованию, к продуктивной читательской деятельности на протяжении всей жизни; </w:t>
            </w:r>
          </w:p>
          <w:p w14:paraId="2751208C" w14:textId="77777777" w:rsidR="007B2C11" w:rsidRPr="0078096F" w:rsidRDefault="00837B7F" w:rsidP="0078096F">
            <w:pPr>
              <w:spacing w:after="0" w:line="240" w:lineRule="auto"/>
              <w:jc w:val="both"/>
              <w:rPr>
                <w:rFonts w:ascii="Times New Roman" w:hAnsi="Times New Roman" w:cs="Times New Roman"/>
                <w:sz w:val="24"/>
                <w:szCs w:val="24"/>
                <w:highlight w:val="white"/>
              </w:rPr>
            </w:pPr>
            <w:r w:rsidRPr="0078096F">
              <w:rPr>
                <w:rFonts w:ascii="Times New Roman" w:hAnsi="Times New Roman" w:cs="Times New Roman"/>
                <w:sz w:val="24"/>
                <w:szCs w:val="24"/>
                <w:highlight w:val="white"/>
              </w:rPr>
              <w:t>Овладение универсаль</w:t>
            </w:r>
            <w:r w:rsidRPr="0078096F">
              <w:rPr>
                <w:rFonts w:ascii="Times New Roman" w:hAnsi="Times New Roman" w:cs="Times New Roman"/>
                <w:sz w:val="24"/>
                <w:szCs w:val="24"/>
                <w:highlight w:val="white"/>
              </w:rPr>
              <w:t>ными учебными познавательными действиями:</w:t>
            </w:r>
          </w:p>
          <w:p w14:paraId="6E5A5EE5" w14:textId="77777777" w:rsidR="007B2C11" w:rsidRPr="0078096F" w:rsidRDefault="00837B7F" w:rsidP="0078096F">
            <w:pPr>
              <w:spacing w:after="0" w:line="240" w:lineRule="auto"/>
              <w:jc w:val="both"/>
              <w:rPr>
                <w:rFonts w:ascii="Times New Roman" w:hAnsi="Times New Roman" w:cs="Times New Roman"/>
                <w:sz w:val="24"/>
                <w:szCs w:val="24"/>
                <w:highlight w:val="white"/>
              </w:rPr>
            </w:pPr>
            <w:r w:rsidRPr="0078096F">
              <w:rPr>
                <w:rFonts w:ascii="Times New Roman" w:hAnsi="Times New Roman" w:cs="Times New Roman"/>
                <w:sz w:val="24"/>
                <w:szCs w:val="24"/>
                <w:highlight w:val="white"/>
              </w:rPr>
              <w:t xml:space="preserve"> а) базовые логические действия:</w:t>
            </w:r>
          </w:p>
          <w:p w14:paraId="1BF76557"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highlight w:val="white"/>
              </w:rPr>
              <w:t xml:space="preserve">- самостоятельно формулировать и актуализировать проблему, рассматривать ее всесторонне; </w:t>
            </w:r>
          </w:p>
          <w:p w14:paraId="7CF76EAD"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lastRenderedPageBreak/>
              <w:t>- устанавливать существенный признак или основания для сравнения, классификации и обобщения</w:t>
            </w:r>
            <w:r w:rsidRPr="0078096F">
              <w:rPr>
                <w:rFonts w:ascii="Times New Roman" w:hAnsi="Times New Roman" w:cs="Times New Roman"/>
                <w:sz w:val="24"/>
                <w:szCs w:val="24"/>
              </w:rPr>
              <w:t xml:space="preserve">; </w:t>
            </w:r>
          </w:p>
          <w:p w14:paraId="3B5DEC44"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определять цели деятельности, задавать параметры и критерии их достижения;</w:t>
            </w:r>
          </w:p>
          <w:p w14:paraId="1D3DCBA4"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xml:space="preserve">- выявлять закономерности и противоречия в рассматриваемых явлениях; </w:t>
            </w:r>
          </w:p>
          <w:p w14:paraId="66BA0B5F"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вносить коррективы в деятельность, оценивать соответствие результатов целям, оценивать риски последствий</w:t>
            </w:r>
            <w:r w:rsidRPr="0078096F">
              <w:rPr>
                <w:rFonts w:ascii="Times New Roman" w:hAnsi="Times New Roman" w:cs="Times New Roman"/>
                <w:sz w:val="24"/>
                <w:szCs w:val="24"/>
              </w:rPr>
              <w:t xml:space="preserve"> деятельности; </w:t>
            </w:r>
          </w:p>
          <w:p w14:paraId="0A532F94"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xml:space="preserve">- развивать креативное мышление при решении жизненных проблем </w:t>
            </w:r>
          </w:p>
          <w:p w14:paraId="3455021B" w14:textId="77777777" w:rsidR="007B2C11" w:rsidRPr="0078096F" w:rsidRDefault="00837B7F" w:rsidP="0078096F">
            <w:pPr>
              <w:spacing w:after="0" w:line="240" w:lineRule="auto"/>
              <w:jc w:val="both"/>
              <w:rPr>
                <w:rFonts w:ascii="Times New Roman" w:hAnsi="Times New Roman" w:cs="Times New Roman"/>
                <w:sz w:val="24"/>
                <w:szCs w:val="24"/>
                <w:highlight w:val="white"/>
              </w:rPr>
            </w:pPr>
            <w:r w:rsidRPr="0078096F">
              <w:rPr>
                <w:rFonts w:ascii="Times New Roman" w:hAnsi="Times New Roman" w:cs="Times New Roman"/>
                <w:sz w:val="24"/>
                <w:szCs w:val="24"/>
                <w:highlight w:val="white"/>
              </w:rPr>
              <w:t>б) базовые исследовательские действия:</w:t>
            </w:r>
          </w:p>
          <w:p w14:paraId="3C3E8845"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xml:space="preserve">- владеть навыками учебно-исследовательской и проектной деятельности, навыками разрешения проблем; </w:t>
            </w:r>
          </w:p>
          <w:p w14:paraId="45FE9D53"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53E66652"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анализировать полученные в ходе решения задачи результаты, кр</w:t>
            </w:r>
            <w:r w:rsidRPr="0078096F">
              <w:rPr>
                <w:rFonts w:ascii="Times New Roman" w:hAnsi="Times New Roman" w:cs="Times New Roman"/>
                <w:sz w:val="24"/>
                <w:szCs w:val="24"/>
              </w:rPr>
              <w:t xml:space="preserve">итически оценивать их достоверность, прогнозировать изменение в новых условиях; </w:t>
            </w:r>
          </w:p>
          <w:p w14:paraId="48F04A94"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уметь переносить знания в познавательную и практическую области жизнедеятельности;</w:t>
            </w:r>
          </w:p>
          <w:p w14:paraId="4569F418"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xml:space="preserve">- уметь интегрировать знания из разных предметных областей; </w:t>
            </w:r>
          </w:p>
          <w:p w14:paraId="0CC61EE1"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выдвигать новые идеи, предл</w:t>
            </w:r>
            <w:r w:rsidRPr="0078096F">
              <w:rPr>
                <w:rFonts w:ascii="Times New Roman" w:hAnsi="Times New Roman" w:cs="Times New Roman"/>
                <w:sz w:val="24"/>
                <w:szCs w:val="24"/>
              </w:rPr>
              <w:t xml:space="preserve">агать оригинальные подходы и решения; </w:t>
            </w:r>
          </w:p>
          <w:p w14:paraId="279B4F45" w14:textId="77777777" w:rsidR="007B2C11" w:rsidRPr="0078096F" w:rsidRDefault="00837B7F" w:rsidP="0078096F">
            <w:pPr>
              <w:spacing w:after="0" w:line="240" w:lineRule="auto"/>
              <w:jc w:val="both"/>
              <w:rPr>
                <w:rFonts w:ascii="Times New Roman" w:hAnsi="Times New Roman" w:cs="Times New Roman"/>
                <w:strike/>
                <w:sz w:val="24"/>
                <w:szCs w:val="24"/>
              </w:rPr>
            </w:pPr>
            <w:r w:rsidRPr="0078096F">
              <w:rPr>
                <w:rFonts w:ascii="Times New Roman" w:hAnsi="Times New Roman" w:cs="Times New Roman"/>
                <w:sz w:val="24"/>
                <w:szCs w:val="24"/>
              </w:rPr>
              <w:t xml:space="preserve">- способность использования знаний в познавательной и социальной практике </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3CC005" w14:textId="77777777" w:rsidR="007B2C11" w:rsidRPr="0078096F" w:rsidRDefault="00837B7F" w:rsidP="0078096F">
            <w:pPr>
              <w:widowControl w:val="0"/>
              <w:spacing w:after="0" w:line="240" w:lineRule="auto"/>
              <w:jc w:val="both"/>
              <w:rPr>
                <w:rFonts w:ascii="Times New Roman" w:hAnsi="Times New Roman" w:cs="Times New Roman"/>
                <w:sz w:val="24"/>
                <w:szCs w:val="24"/>
              </w:rPr>
            </w:pPr>
            <w:proofErr w:type="spellStart"/>
            <w:r w:rsidRPr="0078096F">
              <w:rPr>
                <w:rFonts w:ascii="Times New Roman" w:hAnsi="Times New Roman" w:cs="Times New Roman"/>
                <w:sz w:val="24"/>
                <w:szCs w:val="24"/>
              </w:rPr>
              <w:lastRenderedPageBreak/>
              <w:t>ПРб</w:t>
            </w:r>
            <w:proofErr w:type="spellEnd"/>
            <w:r w:rsidRPr="0078096F">
              <w:rPr>
                <w:rFonts w:ascii="Times New Roman" w:hAnsi="Times New Roman" w:cs="Times New Roman"/>
                <w:sz w:val="24"/>
                <w:szCs w:val="24"/>
              </w:rPr>
              <w:t xml:space="preserve"> 1. Осознавать причастность к отечественным традициям и исторической преемственности поколений; включение в </w:t>
            </w:r>
            <w:r w:rsidRPr="0078096F">
              <w:rPr>
                <w:rFonts w:ascii="Times New Roman" w:hAnsi="Times New Roman" w:cs="Times New Roman"/>
                <w:sz w:val="24"/>
                <w:szCs w:val="24"/>
              </w:rPr>
              <w:t>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119F2AE7" w14:textId="77777777" w:rsidR="007B2C11" w:rsidRPr="0078096F" w:rsidRDefault="00837B7F" w:rsidP="0078096F">
            <w:pPr>
              <w:widowControl w:val="0"/>
              <w:spacing w:after="0" w:line="240" w:lineRule="auto"/>
              <w:jc w:val="both"/>
              <w:rPr>
                <w:rFonts w:ascii="Times New Roman" w:hAnsi="Times New Roman" w:cs="Times New Roman"/>
                <w:sz w:val="24"/>
                <w:szCs w:val="24"/>
              </w:rPr>
            </w:pPr>
            <w:proofErr w:type="spellStart"/>
            <w:r w:rsidRPr="0078096F">
              <w:rPr>
                <w:rFonts w:ascii="Times New Roman" w:hAnsi="Times New Roman" w:cs="Times New Roman"/>
                <w:sz w:val="24"/>
                <w:szCs w:val="24"/>
              </w:rPr>
              <w:t>ПРб</w:t>
            </w:r>
            <w:proofErr w:type="spellEnd"/>
            <w:r w:rsidRPr="0078096F">
              <w:rPr>
                <w:rFonts w:ascii="Times New Roman" w:hAnsi="Times New Roman" w:cs="Times New Roman"/>
                <w:sz w:val="24"/>
                <w:szCs w:val="24"/>
              </w:rPr>
              <w:t xml:space="preserve"> 2. Осознавать взаимосвязь между языковым, литературным, интеллектуальным, духовно-нравственным развитием ли</w:t>
            </w:r>
            <w:r w:rsidRPr="0078096F">
              <w:rPr>
                <w:rFonts w:ascii="Times New Roman" w:hAnsi="Times New Roman" w:cs="Times New Roman"/>
                <w:sz w:val="24"/>
                <w:szCs w:val="24"/>
              </w:rPr>
              <w:t>чности;</w:t>
            </w:r>
          </w:p>
          <w:p w14:paraId="223DA468" w14:textId="77777777" w:rsidR="007B2C11" w:rsidRPr="0078096F" w:rsidRDefault="00837B7F" w:rsidP="0078096F">
            <w:pPr>
              <w:widowControl w:val="0"/>
              <w:spacing w:after="0" w:line="240" w:lineRule="auto"/>
              <w:jc w:val="both"/>
              <w:rPr>
                <w:rFonts w:ascii="Times New Roman" w:hAnsi="Times New Roman" w:cs="Times New Roman"/>
                <w:sz w:val="24"/>
                <w:szCs w:val="24"/>
              </w:rPr>
            </w:pPr>
            <w:proofErr w:type="spellStart"/>
            <w:r w:rsidRPr="0078096F">
              <w:rPr>
                <w:rFonts w:ascii="Times New Roman" w:hAnsi="Times New Roman" w:cs="Times New Roman"/>
                <w:sz w:val="24"/>
                <w:szCs w:val="24"/>
              </w:rPr>
              <w:t>ПРб</w:t>
            </w:r>
            <w:proofErr w:type="spellEnd"/>
            <w:r w:rsidRPr="0078096F">
              <w:rPr>
                <w:rFonts w:ascii="Times New Roman" w:hAnsi="Times New Roman" w:cs="Times New Roman"/>
                <w:sz w:val="24"/>
                <w:szCs w:val="24"/>
              </w:rPr>
              <w:t xml:space="preserve"> 4.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 </w:t>
            </w:r>
          </w:p>
          <w:p w14:paraId="31D8DE02" w14:textId="77777777" w:rsidR="007B2C11" w:rsidRPr="0078096F" w:rsidRDefault="00837B7F" w:rsidP="0078096F">
            <w:pPr>
              <w:widowControl w:val="0"/>
              <w:spacing w:after="0" w:line="240" w:lineRule="auto"/>
              <w:jc w:val="both"/>
              <w:rPr>
                <w:rFonts w:ascii="Times New Roman" w:hAnsi="Times New Roman" w:cs="Times New Roman"/>
                <w:sz w:val="24"/>
                <w:szCs w:val="24"/>
              </w:rPr>
            </w:pPr>
            <w:proofErr w:type="spellStart"/>
            <w:r w:rsidRPr="0078096F">
              <w:rPr>
                <w:rFonts w:ascii="Times New Roman" w:hAnsi="Times New Roman" w:cs="Times New Roman"/>
                <w:sz w:val="24"/>
                <w:szCs w:val="24"/>
              </w:rPr>
              <w:t>ПРб</w:t>
            </w:r>
            <w:proofErr w:type="spellEnd"/>
            <w:r w:rsidRPr="0078096F">
              <w:rPr>
                <w:rFonts w:ascii="Times New Roman" w:hAnsi="Times New Roman" w:cs="Times New Roman"/>
                <w:sz w:val="24"/>
                <w:szCs w:val="24"/>
              </w:rPr>
              <w:t xml:space="preserve"> 5. Умет</w:t>
            </w:r>
            <w:r w:rsidRPr="0078096F">
              <w:rPr>
                <w:rFonts w:ascii="Times New Roman" w:hAnsi="Times New Roman" w:cs="Times New Roman"/>
                <w:sz w:val="24"/>
                <w:szCs w:val="24"/>
              </w:rPr>
              <w:t>ь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67C9BD5A" w14:textId="77777777" w:rsidR="007B2C11" w:rsidRPr="0078096F" w:rsidRDefault="00837B7F" w:rsidP="0078096F">
            <w:pPr>
              <w:widowControl w:val="0"/>
              <w:spacing w:after="0" w:line="240" w:lineRule="auto"/>
              <w:jc w:val="both"/>
              <w:rPr>
                <w:rFonts w:ascii="Times New Roman" w:hAnsi="Times New Roman" w:cs="Times New Roman"/>
                <w:sz w:val="24"/>
                <w:szCs w:val="24"/>
              </w:rPr>
            </w:pPr>
            <w:proofErr w:type="spellStart"/>
            <w:r w:rsidRPr="0078096F">
              <w:rPr>
                <w:rFonts w:ascii="Times New Roman" w:hAnsi="Times New Roman" w:cs="Times New Roman"/>
                <w:sz w:val="24"/>
                <w:szCs w:val="24"/>
              </w:rPr>
              <w:t>ПРб</w:t>
            </w:r>
            <w:proofErr w:type="spellEnd"/>
            <w:r w:rsidRPr="0078096F">
              <w:rPr>
                <w:rFonts w:ascii="Times New Roman" w:hAnsi="Times New Roman" w:cs="Times New Roman"/>
                <w:sz w:val="24"/>
                <w:szCs w:val="24"/>
              </w:rPr>
              <w:t xml:space="preserve"> 10. Уметь сопоставлять произведения русской и зарубежной литературы и сравнивать их</w:t>
            </w:r>
            <w:r w:rsidRPr="0078096F">
              <w:rPr>
                <w:rFonts w:ascii="Times New Roman" w:hAnsi="Times New Roman" w:cs="Times New Roman"/>
                <w:sz w:val="24"/>
                <w:szCs w:val="24"/>
              </w:rPr>
              <w:t xml:space="preserve"> с художественными интерпретациями в других видах искусств (графика, живопись, театр, кино, музыка и другие)</w:t>
            </w:r>
          </w:p>
          <w:p w14:paraId="4172229A" w14:textId="77777777" w:rsidR="007B2C11" w:rsidRPr="0078096F" w:rsidRDefault="00837B7F" w:rsidP="0078096F">
            <w:pPr>
              <w:widowControl w:val="0"/>
              <w:spacing w:after="0" w:line="240" w:lineRule="auto"/>
              <w:jc w:val="both"/>
              <w:rPr>
                <w:rFonts w:ascii="Times New Roman" w:hAnsi="Times New Roman" w:cs="Times New Roman"/>
                <w:sz w:val="24"/>
                <w:szCs w:val="24"/>
              </w:rPr>
            </w:pPr>
            <w:proofErr w:type="spellStart"/>
            <w:r w:rsidRPr="0078096F">
              <w:rPr>
                <w:rFonts w:ascii="Times New Roman" w:hAnsi="Times New Roman" w:cs="Times New Roman"/>
                <w:sz w:val="24"/>
                <w:szCs w:val="24"/>
              </w:rPr>
              <w:t>ПРб</w:t>
            </w:r>
            <w:proofErr w:type="spellEnd"/>
            <w:r w:rsidRPr="0078096F">
              <w:rPr>
                <w:rFonts w:ascii="Times New Roman" w:hAnsi="Times New Roman" w:cs="Times New Roman"/>
                <w:sz w:val="24"/>
                <w:szCs w:val="24"/>
              </w:rPr>
              <w:t xml:space="preserve"> 11. Иметь представление о литературном произведении как явлении словесного искусства, о языке художественной литературы в его </w:t>
            </w:r>
            <w:r w:rsidRPr="0078096F">
              <w:rPr>
                <w:rFonts w:ascii="Times New Roman" w:hAnsi="Times New Roman" w:cs="Times New Roman"/>
                <w:sz w:val="24"/>
                <w:szCs w:val="24"/>
              </w:rPr>
              <w:lastRenderedPageBreak/>
              <w:t>эстетической функ</w:t>
            </w:r>
            <w:r w:rsidRPr="0078096F">
              <w:rPr>
                <w:rFonts w:ascii="Times New Roman" w:hAnsi="Times New Roman" w:cs="Times New Roman"/>
                <w:sz w:val="24"/>
                <w:szCs w:val="24"/>
              </w:rPr>
              <w:t>ции, об изобразительно-выразительных возможностях русского языка в художественной литературе и умение применять их в речевой практике</w:t>
            </w:r>
          </w:p>
          <w:p w14:paraId="52A63FEB" w14:textId="77777777" w:rsidR="007B2C11" w:rsidRPr="0078096F" w:rsidRDefault="007B2C11" w:rsidP="0078096F">
            <w:pPr>
              <w:widowControl w:val="0"/>
              <w:spacing w:after="0" w:line="240" w:lineRule="auto"/>
              <w:jc w:val="both"/>
              <w:rPr>
                <w:rFonts w:ascii="Times New Roman" w:hAnsi="Times New Roman" w:cs="Times New Roman"/>
                <w:sz w:val="24"/>
                <w:szCs w:val="24"/>
              </w:rPr>
            </w:pPr>
          </w:p>
        </w:tc>
      </w:tr>
      <w:tr w:rsidR="007B2C11" w14:paraId="5D9762B6" w14:textId="77777777" w:rsidTr="0078096F">
        <w:trPr>
          <w:trHeight w:val="136"/>
        </w:trPr>
        <w:tc>
          <w:tcPr>
            <w:tcW w:w="4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77E02C" w14:textId="77777777" w:rsidR="007B2C11" w:rsidRDefault="00837B7F">
            <w:pPr>
              <w:spacing w:after="0" w:line="240" w:lineRule="auto"/>
              <w:rPr>
                <w:rFonts w:ascii="Times New Roman" w:hAnsi="Times New Roman"/>
                <w:sz w:val="24"/>
              </w:rPr>
            </w:pPr>
            <w:r>
              <w:rPr>
                <w:rFonts w:ascii="Times New Roman" w:hAnsi="Times New Roman"/>
                <w:sz w:val="24"/>
              </w:rPr>
              <w:lastRenderedPageBreak/>
              <w:t>ОК 02. Использовать современные средства поиска, анализа и интерпретации информации, и информационные технологии для вып</w:t>
            </w:r>
            <w:r>
              <w:rPr>
                <w:rFonts w:ascii="Times New Roman" w:hAnsi="Times New Roman"/>
                <w:sz w:val="24"/>
              </w:rPr>
              <w:t>олнения задач профессиональной деятельности</w:t>
            </w: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DFC53D" w14:textId="77777777" w:rsidR="007B2C11" w:rsidRPr="0078096F" w:rsidRDefault="00837B7F" w:rsidP="0078096F">
            <w:pPr>
              <w:spacing w:after="0" w:line="240" w:lineRule="auto"/>
              <w:jc w:val="both"/>
              <w:rPr>
                <w:rFonts w:ascii="Times New Roman" w:hAnsi="Times New Roman" w:cs="Times New Roman"/>
                <w:sz w:val="24"/>
                <w:szCs w:val="24"/>
                <w:highlight w:val="white"/>
              </w:rPr>
            </w:pPr>
            <w:r w:rsidRPr="0078096F">
              <w:rPr>
                <w:rFonts w:ascii="Times New Roman" w:hAnsi="Times New Roman" w:cs="Times New Roman"/>
                <w:sz w:val="24"/>
                <w:szCs w:val="24"/>
                <w:highlight w:val="white"/>
              </w:rPr>
              <w:t>В области ценности научного познания:</w:t>
            </w:r>
          </w:p>
          <w:p w14:paraId="7E9E730C"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w:t>
            </w:r>
            <w:r w:rsidRPr="0078096F">
              <w:rPr>
                <w:rFonts w:ascii="Times New Roman" w:hAnsi="Times New Roman" w:cs="Times New Roman"/>
                <w:sz w:val="24"/>
                <w:szCs w:val="24"/>
                <w:highlight w:val="white"/>
              </w:rPr>
              <w:t>о места в поликультурном мире;</w:t>
            </w:r>
            <w:r w:rsidRPr="0078096F">
              <w:rPr>
                <w:rFonts w:ascii="Times New Roman" w:hAnsi="Times New Roman" w:cs="Times New Roman"/>
                <w:sz w:val="24"/>
                <w:szCs w:val="24"/>
              </w:rPr>
              <w:t xml:space="preserve"> </w:t>
            </w:r>
          </w:p>
          <w:p w14:paraId="1FB094EA"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highlight w:val="white"/>
              </w:rPr>
              <w:t xml:space="preserve">- совершенствование языковой и читательской культуры как средства взаимодействия между людьми и познания мира; </w:t>
            </w:r>
          </w:p>
          <w:p w14:paraId="544D8ABB"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highlight w:val="white"/>
              </w:rPr>
              <w:t>- осознание ценности научной деятельности, готовность осуществлять проектную и исследовательскую деятельность ин</w:t>
            </w:r>
            <w:r w:rsidRPr="0078096F">
              <w:rPr>
                <w:rFonts w:ascii="Times New Roman" w:hAnsi="Times New Roman" w:cs="Times New Roman"/>
                <w:sz w:val="24"/>
                <w:szCs w:val="24"/>
                <w:highlight w:val="white"/>
              </w:rPr>
              <w:t>дивидуально и в группе;</w:t>
            </w:r>
          </w:p>
          <w:p w14:paraId="3DD00AD7" w14:textId="77777777" w:rsidR="007B2C11" w:rsidRPr="0078096F" w:rsidRDefault="00837B7F" w:rsidP="0078096F">
            <w:pPr>
              <w:spacing w:after="0" w:line="240" w:lineRule="auto"/>
              <w:jc w:val="both"/>
              <w:rPr>
                <w:rFonts w:ascii="Times New Roman" w:hAnsi="Times New Roman" w:cs="Times New Roman"/>
                <w:color w:val="808080"/>
                <w:sz w:val="24"/>
                <w:szCs w:val="24"/>
                <w:highlight w:val="white"/>
              </w:rPr>
            </w:pPr>
            <w:r w:rsidRPr="0078096F">
              <w:rPr>
                <w:rFonts w:ascii="Times New Roman" w:hAnsi="Times New Roman" w:cs="Times New Roman"/>
                <w:sz w:val="24"/>
                <w:szCs w:val="24"/>
                <w:highlight w:val="white"/>
              </w:rPr>
              <w:t>Овладение универсальными учебными познавательными действиями:</w:t>
            </w:r>
          </w:p>
          <w:p w14:paraId="713CAAF3"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color w:val="808080"/>
                <w:sz w:val="24"/>
                <w:szCs w:val="24"/>
              </w:rPr>
              <w:t>в)</w:t>
            </w:r>
            <w:r w:rsidRPr="0078096F">
              <w:rPr>
                <w:rFonts w:ascii="Times New Roman" w:hAnsi="Times New Roman" w:cs="Times New Roman"/>
                <w:sz w:val="24"/>
                <w:szCs w:val="24"/>
              </w:rPr>
              <w:t> работа с информацией:</w:t>
            </w:r>
          </w:p>
          <w:p w14:paraId="3F772C1B"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w:t>
            </w:r>
            <w:r w:rsidRPr="0078096F">
              <w:rPr>
                <w:rFonts w:ascii="Times New Roman" w:hAnsi="Times New Roman" w:cs="Times New Roman"/>
                <w:sz w:val="24"/>
                <w:szCs w:val="24"/>
              </w:rPr>
              <w:t>ормации различных видов и форм представления;</w:t>
            </w:r>
          </w:p>
          <w:p w14:paraId="59E3DD27"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15A7F6BD"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xml:space="preserve">- оценивать достоверность, легитимность информации, ее </w:t>
            </w:r>
            <w:r w:rsidRPr="0078096F">
              <w:rPr>
                <w:rFonts w:ascii="Times New Roman" w:hAnsi="Times New Roman" w:cs="Times New Roman"/>
                <w:sz w:val="24"/>
                <w:szCs w:val="24"/>
              </w:rPr>
              <w:t>соответствие правовым и морально-этическим нормам;</w:t>
            </w:r>
            <w:r w:rsidRPr="0078096F">
              <w:rPr>
                <w:rFonts w:ascii="Times New Roman" w:hAnsi="Times New Roman" w:cs="Times New Roman"/>
                <w:sz w:val="24"/>
                <w:szCs w:val="24"/>
                <w:highlight w:val="white"/>
              </w:rPr>
              <w:t xml:space="preserve"> </w:t>
            </w:r>
          </w:p>
          <w:p w14:paraId="67B174C5"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w:t>
            </w:r>
            <w:r w:rsidRPr="0078096F">
              <w:rPr>
                <w:rFonts w:ascii="Times New Roman" w:hAnsi="Times New Roman" w:cs="Times New Roman"/>
                <w:sz w:val="24"/>
                <w:szCs w:val="24"/>
              </w:rPr>
              <w:lastRenderedPageBreak/>
              <w:t>требований эргономики, техники безопасности, гигиены, ресу</w:t>
            </w:r>
            <w:r w:rsidRPr="0078096F">
              <w:rPr>
                <w:rFonts w:ascii="Times New Roman" w:hAnsi="Times New Roman" w:cs="Times New Roman"/>
                <w:sz w:val="24"/>
                <w:szCs w:val="24"/>
              </w:rPr>
              <w:t xml:space="preserve">рсосбережения, правовых и этических норм, норм информационной безопасности; </w:t>
            </w:r>
          </w:p>
          <w:p w14:paraId="1DD987AE"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владеть навыками распознавания и защиты информации, информационной безопасности личности</w:t>
            </w:r>
            <w:r w:rsidRPr="0078096F">
              <w:rPr>
                <w:rFonts w:ascii="Times New Roman" w:hAnsi="Times New Roman" w:cs="Times New Roman"/>
                <w:sz w:val="24"/>
                <w:szCs w:val="24"/>
                <w:highlight w:val="white"/>
              </w:rPr>
              <w:t xml:space="preserve">; </w:t>
            </w:r>
            <w:r w:rsidRPr="0078096F">
              <w:rPr>
                <w:rFonts w:ascii="Times New Roman" w:hAnsi="Times New Roman" w:cs="Times New Roman"/>
                <w:sz w:val="24"/>
                <w:szCs w:val="24"/>
              </w:rPr>
              <w:t xml:space="preserve"> </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36D715" w14:textId="77777777" w:rsidR="007B2C11" w:rsidRPr="0078096F" w:rsidRDefault="00837B7F" w:rsidP="0078096F">
            <w:pPr>
              <w:widowControl w:val="0"/>
              <w:spacing w:after="0" w:line="240" w:lineRule="auto"/>
              <w:jc w:val="both"/>
              <w:rPr>
                <w:rFonts w:ascii="Times New Roman" w:hAnsi="Times New Roman" w:cs="Times New Roman"/>
                <w:sz w:val="24"/>
                <w:szCs w:val="24"/>
              </w:rPr>
            </w:pPr>
            <w:proofErr w:type="spellStart"/>
            <w:r w:rsidRPr="0078096F">
              <w:rPr>
                <w:rFonts w:ascii="Times New Roman" w:hAnsi="Times New Roman" w:cs="Times New Roman"/>
                <w:sz w:val="24"/>
                <w:szCs w:val="24"/>
              </w:rPr>
              <w:lastRenderedPageBreak/>
              <w:t>ПРб</w:t>
            </w:r>
            <w:proofErr w:type="spellEnd"/>
            <w:r w:rsidRPr="0078096F">
              <w:rPr>
                <w:rFonts w:ascii="Times New Roman" w:hAnsi="Times New Roman" w:cs="Times New Roman"/>
                <w:sz w:val="24"/>
                <w:szCs w:val="24"/>
              </w:rPr>
              <w:t xml:space="preserve"> 9. Уметь анализировать и интерпретировать художественное произведение в единстве </w:t>
            </w:r>
            <w:r w:rsidRPr="0078096F">
              <w:rPr>
                <w:rFonts w:ascii="Times New Roman" w:hAnsi="Times New Roman" w:cs="Times New Roman"/>
                <w:sz w:val="24"/>
                <w:szCs w:val="24"/>
              </w:rPr>
              <w:t xml:space="preserve">формы </w:t>
            </w:r>
            <w:r w:rsidRPr="0078096F">
              <w:rPr>
                <w:rStyle w:val="112"/>
                <w:rFonts w:ascii="Times New Roman" w:hAnsi="Times New Roman" w:cs="Times New Roman"/>
                <w:sz w:val="24"/>
                <w:szCs w:val="24"/>
              </w:rPr>
              <w:t>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конкретно-ист</w:t>
            </w:r>
            <w:r w:rsidRPr="0078096F">
              <w:rPr>
                <w:rStyle w:val="112"/>
                <w:rFonts w:ascii="Times New Roman" w:hAnsi="Times New Roman" w:cs="Times New Roman"/>
                <w:sz w:val="24"/>
                <w:szCs w:val="24"/>
              </w:rPr>
              <w:t>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w:t>
            </w:r>
            <w:r w:rsidRPr="0078096F">
              <w:rPr>
                <w:rStyle w:val="112"/>
                <w:rFonts w:ascii="Times New Roman" w:hAnsi="Times New Roman" w:cs="Times New Roman"/>
                <w:sz w:val="24"/>
                <w:szCs w:val="24"/>
              </w:rPr>
              <w:t>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w:t>
            </w:r>
            <w:r w:rsidRPr="0078096F">
              <w:rPr>
                <w:rStyle w:val="112"/>
                <w:rFonts w:ascii="Times New Roman" w:hAnsi="Times New Roman" w:cs="Times New Roman"/>
                <w:sz w:val="24"/>
                <w:szCs w:val="24"/>
              </w:rPr>
              <w:t>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w:t>
            </w:r>
            <w:r w:rsidRPr="0078096F">
              <w:rPr>
                <w:rStyle w:val="112"/>
                <w:rFonts w:ascii="Times New Roman" w:hAnsi="Times New Roman" w:cs="Times New Roman"/>
                <w:sz w:val="24"/>
                <w:szCs w:val="24"/>
              </w:rPr>
              <w:t xml:space="preserve">ная критика; </w:t>
            </w:r>
          </w:p>
          <w:p w14:paraId="7BE6154B" w14:textId="77777777" w:rsidR="007B2C11" w:rsidRPr="0078096F" w:rsidRDefault="00837B7F" w:rsidP="0078096F">
            <w:pPr>
              <w:widowControl w:val="0"/>
              <w:spacing w:after="0" w:line="240" w:lineRule="auto"/>
              <w:jc w:val="both"/>
              <w:rPr>
                <w:rFonts w:ascii="Times New Roman" w:hAnsi="Times New Roman" w:cs="Times New Roman"/>
                <w:sz w:val="24"/>
                <w:szCs w:val="24"/>
              </w:rPr>
            </w:pPr>
            <w:proofErr w:type="spellStart"/>
            <w:r w:rsidRPr="0078096F">
              <w:rPr>
                <w:rFonts w:ascii="Times New Roman" w:hAnsi="Times New Roman" w:cs="Times New Roman"/>
                <w:sz w:val="24"/>
                <w:szCs w:val="24"/>
              </w:rPr>
              <w:t>ПРб</w:t>
            </w:r>
            <w:proofErr w:type="spellEnd"/>
            <w:r w:rsidRPr="0078096F">
              <w:rPr>
                <w:rFonts w:ascii="Times New Roman" w:hAnsi="Times New Roman" w:cs="Times New Roman"/>
                <w:sz w:val="24"/>
                <w:szCs w:val="24"/>
              </w:rPr>
              <w:t xml:space="preserve"> 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w:t>
            </w:r>
            <w:r w:rsidRPr="0078096F">
              <w:rPr>
                <w:rFonts w:ascii="Times New Roman" w:hAnsi="Times New Roman" w:cs="Times New Roman"/>
                <w:sz w:val="24"/>
                <w:szCs w:val="24"/>
              </w:rPr>
              <w:t xml:space="preserve">, докладов, тезисов, конспектов, рефератов, а также написания отзывов и сочинений различных жанров (объем сочинения - не менее 250 </w:t>
            </w:r>
            <w:r w:rsidRPr="0078096F">
              <w:rPr>
                <w:rFonts w:ascii="Times New Roman" w:hAnsi="Times New Roman" w:cs="Times New Roman"/>
                <w:sz w:val="24"/>
                <w:szCs w:val="24"/>
              </w:rPr>
              <w:lastRenderedPageBreak/>
              <w:t>слов); владеть умением редактировать и совершенствовать собственные письменные высказывания с учетом норм русского литературн</w:t>
            </w:r>
            <w:r w:rsidRPr="0078096F">
              <w:rPr>
                <w:rFonts w:ascii="Times New Roman" w:hAnsi="Times New Roman" w:cs="Times New Roman"/>
                <w:sz w:val="24"/>
                <w:szCs w:val="24"/>
              </w:rPr>
              <w:t>ого языка;</w:t>
            </w:r>
          </w:p>
          <w:p w14:paraId="44CBE830" w14:textId="77777777" w:rsidR="007B2C11" w:rsidRPr="0078096F" w:rsidRDefault="00837B7F" w:rsidP="0078096F">
            <w:pPr>
              <w:widowControl w:val="0"/>
              <w:spacing w:after="0" w:line="240" w:lineRule="auto"/>
              <w:jc w:val="both"/>
              <w:rPr>
                <w:rFonts w:ascii="Times New Roman" w:hAnsi="Times New Roman" w:cs="Times New Roman"/>
                <w:sz w:val="24"/>
                <w:szCs w:val="24"/>
              </w:rPr>
            </w:pPr>
            <w:proofErr w:type="spellStart"/>
            <w:r w:rsidRPr="0078096F">
              <w:rPr>
                <w:rFonts w:ascii="Times New Roman" w:hAnsi="Times New Roman" w:cs="Times New Roman"/>
                <w:sz w:val="24"/>
                <w:szCs w:val="24"/>
              </w:rPr>
              <w:t>ПРб</w:t>
            </w:r>
            <w:proofErr w:type="spellEnd"/>
            <w:r w:rsidRPr="0078096F">
              <w:rPr>
                <w:rFonts w:ascii="Times New Roman" w:hAnsi="Times New Roman" w:cs="Times New Roman"/>
                <w:sz w:val="24"/>
                <w:szCs w:val="24"/>
              </w:rPr>
              <w:t xml:space="preserve"> 13. Уметь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7B2C11" w14:paraId="0E98F30D" w14:textId="77777777" w:rsidTr="0078096F">
        <w:trPr>
          <w:trHeight w:val="1578"/>
        </w:trPr>
        <w:tc>
          <w:tcPr>
            <w:tcW w:w="4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B2C1D4" w14:textId="77777777" w:rsidR="007B2C11" w:rsidRDefault="00837B7F">
            <w:pPr>
              <w:spacing w:after="0" w:line="240" w:lineRule="auto"/>
              <w:rPr>
                <w:rFonts w:ascii="Times New Roman" w:hAnsi="Times New Roman"/>
                <w:sz w:val="24"/>
              </w:rPr>
            </w:pPr>
            <w:r>
              <w:rPr>
                <w:rFonts w:ascii="Times New Roman" w:hAnsi="Times New Roman"/>
                <w:sz w:val="24"/>
              </w:rPr>
              <w:lastRenderedPageBreak/>
              <w:t>ОК 03. Планировать и реализовывать собственное профессиональное и личн</w:t>
            </w:r>
            <w:r>
              <w:rPr>
                <w:rFonts w:ascii="Times New Roman" w:hAnsi="Times New Roman"/>
                <w:sz w:val="24"/>
              </w:rPr>
              <w:t>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C29019" w14:textId="77777777" w:rsidR="007B2C11" w:rsidRPr="0078096F" w:rsidRDefault="00837B7F" w:rsidP="0078096F">
            <w:pPr>
              <w:tabs>
                <w:tab w:val="left" w:pos="182"/>
              </w:tabs>
              <w:spacing w:after="0" w:line="240" w:lineRule="auto"/>
              <w:jc w:val="both"/>
              <w:rPr>
                <w:rFonts w:ascii="Times New Roman" w:hAnsi="Times New Roman" w:cs="Times New Roman"/>
                <w:sz w:val="24"/>
                <w:szCs w:val="24"/>
                <w:highlight w:val="white"/>
              </w:rPr>
            </w:pPr>
            <w:r w:rsidRPr="0078096F">
              <w:rPr>
                <w:rFonts w:ascii="Times New Roman" w:hAnsi="Times New Roman" w:cs="Times New Roman"/>
                <w:sz w:val="24"/>
                <w:szCs w:val="24"/>
                <w:highlight w:val="white"/>
              </w:rPr>
              <w:t xml:space="preserve"> В области духовно-нравственного воспитания:</w:t>
            </w:r>
          </w:p>
          <w:p w14:paraId="021EDDC3"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highlight w:val="white"/>
              </w:rPr>
              <w:t xml:space="preserve">-- сформированность нравственного </w:t>
            </w:r>
            <w:r w:rsidRPr="0078096F">
              <w:rPr>
                <w:rFonts w:ascii="Times New Roman" w:hAnsi="Times New Roman" w:cs="Times New Roman"/>
                <w:sz w:val="24"/>
                <w:szCs w:val="24"/>
                <w:highlight w:val="white"/>
              </w:rPr>
              <w:t>сознания, этического поведения;</w:t>
            </w:r>
          </w:p>
          <w:p w14:paraId="752E2AAC"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highlight w:val="white"/>
              </w:rPr>
              <w:t>- способность оценивать ситуацию и принимать осознанные решения, ориентируясь на морально-нравственные нормы и ценности;</w:t>
            </w:r>
          </w:p>
          <w:p w14:paraId="07280878"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highlight w:val="white"/>
              </w:rPr>
              <w:t>- осознание личного вклада в построение устойчивого будущего;</w:t>
            </w:r>
          </w:p>
          <w:p w14:paraId="25D99114" w14:textId="77777777" w:rsidR="007B2C11" w:rsidRPr="0078096F" w:rsidRDefault="00837B7F" w:rsidP="0078096F">
            <w:pPr>
              <w:spacing w:after="0" w:line="240" w:lineRule="auto"/>
              <w:jc w:val="both"/>
              <w:rPr>
                <w:rFonts w:ascii="Times New Roman" w:hAnsi="Times New Roman" w:cs="Times New Roman"/>
                <w:sz w:val="24"/>
                <w:szCs w:val="24"/>
                <w:highlight w:val="white"/>
              </w:rPr>
            </w:pPr>
            <w:r w:rsidRPr="0078096F">
              <w:rPr>
                <w:rFonts w:ascii="Times New Roman" w:hAnsi="Times New Roman" w:cs="Times New Roman"/>
                <w:sz w:val="24"/>
                <w:szCs w:val="24"/>
                <w:highlight w:val="white"/>
              </w:rPr>
              <w:t xml:space="preserve">- ответственное отношение к своим </w:t>
            </w:r>
            <w:r w:rsidRPr="0078096F">
              <w:rPr>
                <w:rFonts w:ascii="Times New Roman" w:hAnsi="Times New Roman" w:cs="Times New Roman"/>
                <w:sz w:val="24"/>
                <w:szCs w:val="24"/>
                <w:highlight w:val="white"/>
              </w:rPr>
              <w:t>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269F698F"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Овладение универсальными регулятивными действиями:</w:t>
            </w:r>
          </w:p>
          <w:p w14:paraId="4CA15CC1"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color w:val="808080"/>
                <w:sz w:val="24"/>
                <w:szCs w:val="24"/>
              </w:rPr>
              <w:t>а)</w:t>
            </w:r>
            <w:r w:rsidRPr="0078096F">
              <w:rPr>
                <w:rFonts w:ascii="Times New Roman" w:hAnsi="Times New Roman" w:cs="Times New Roman"/>
                <w:sz w:val="24"/>
                <w:szCs w:val="24"/>
              </w:rPr>
              <w:t> самоорганизация:</w:t>
            </w:r>
          </w:p>
          <w:p w14:paraId="65702EBA"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самостоятельно осуществлять п</w:t>
            </w:r>
            <w:r w:rsidRPr="0078096F">
              <w:rPr>
                <w:rFonts w:ascii="Times New Roman" w:hAnsi="Times New Roman" w:cs="Times New Roman"/>
                <w:sz w:val="24"/>
                <w:szCs w:val="24"/>
              </w:rPr>
              <w:t>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1BBD94E0"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самостоятельно составлять план решения проблемы с учетом имеющихся ресурсов, собственных возможностей и предпо</w:t>
            </w:r>
            <w:r w:rsidRPr="0078096F">
              <w:rPr>
                <w:rFonts w:ascii="Times New Roman" w:hAnsi="Times New Roman" w:cs="Times New Roman"/>
                <w:sz w:val="24"/>
                <w:szCs w:val="24"/>
              </w:rPr>
              <w:t>чтений;</w:t>
            </w:r>
          </w:p>
          <w:p w14:paraId="53052027"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lastRenderedPageBreak/>
              <w:t>- давать оценку новым ситуациям;</w:t>
            </w:r>
          </w:p>
          <w:p w14:paraId="06AF5CA7"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1082160A"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color w:val="808080"/>
                <w:sz w:val="24"/>
                <w:szCs w:val="24"/>
              </w:rPr>
              <w:t>б)</w:t>
            </w:r>
            <w:r w:rsidRPr="0078096F">
              <w:rPr>
                <w:rFonts w:ascii="Times New Roman" w:hAnsi="Times New Roman" w:cs="Times New Roman"/>
                <w:sz w:val="24"/>
                <w:szCs w:val="24"/>
              </w:rPr>
              <w:t> самоконтроль:</w:t>
            </w:r>
          </w:p>
          <w:p w14:paraId="699426EB"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использовать приемы рефлексии для оценки ситуации, в</w:t>
            </w:r>
            <w:r w:rsidRPr="0078096F">
              <w:rPr>
                <w:rFonts w:ascii="Times New Roman" w:hAnsi="Times New Roman" w:cs="Times New Roman"/>
                <w:sz w:val="24"/>
                <w:szCs w:val="24"/>
              </w:rPr>
              <w:t>ыбора верного решения;</w:t>
            </w:r>
          </w:p>
          <w:p w14:paraId="73A5E26E"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уметь оценивать риски и своевременно принимать решения по их снижению;</w:t>
            </w:r>
          </w:p>
          <w:p w14:paraId="3DEC86BA"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color w:val="808080"/>
                <w:sz w:val="24"/>
                <w:szCs w:val="24"/>
              </w:rPr>
              <w:t>в)</w:t>
            </w:r>
            <w:r w:rsidRPr="0078096F">
              <w:rPr>
                <w:rFonts w:ascii="Times New Roman" w:hAnsi="Times New Roman" w:cs="Times New Roman"/>
                <w:sz w:val="24"/>
                <w:szCs w:val="24"/>
              </w:rPr>
              <w:t> эмоциональный интеллект, предполагающий сформированность:</w:t>
            </w:r>
          </w:p>
          <w:p w14:paraId="35F975A6"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w:t>
            </w:r>
            <w:r w:rsidRPr="0078096F">
              <w:rPr>
                <w:rFonts w:ascii="Times New Roman" w:hAnsi="Times New Roman" w:cs="Times New Roman"/>
                <w:sz w:val="24"/>
                <w:szCs w:val="24"/>
              </w:rPr>
              <w:t>мение действовать, исходя из своих возможностей;</w:t>
            </w:r>
          </w:p>
          <w:p w14:paraId="3E23203F"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6498DA8A"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социальных навыков, включающих способность</w:t>
            </w:r>
            <w:r w:rsidRPr="0078096F">
              <w:rPr>
                <w:rFonts w:ascii="Times New Roman" w:hAnsi="Times New Roman" w:cs="Times New Roman"/>
                <w:sz w:val="24"/>
                <w:szCs w:val="24"/>
              </w:rPr>
              <w:t xml:space="preserve"> выстраивать отношения с другими людьми, заботиться, проявлять интерес и разрешать конфликты</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04CF2D" w14:textId="77777777" w:rsidR="007B2C11" w:rsidRPr="0078096F" w:rsidRDefault="00837B7F" w:rsidP="0078096F">
            <w:pPr>
              <w:widowControl w:val="0"/>
              <w:spacing w:after="0" w:line="240" w:lineRule="auto"/>
              <w:jc w:val="both"/>
              <w:rPr>
                <w:rFonts w:ascii="Times New Roman" w:hAnsi="Times New Roman" w:cs="Times New Roman"/>
                <w:sz w:val="24"/>
                <w:szCs w:val="24"/>
              </w:rPr>
            </w:pPr>
            <w:proofErr w:type="spellStart"/>
            <w:r w:rsidRPr="0078096F">
              <w:rPr>
                <w:rFonts w:ascii="Times New Roman" w:hAnsi="Times New Roman" w:cs="Times New Roman"/>
                <w:sz w:val="24"/>
                <w:szCs w:val="24"/>
              </w:rPr>
              <w:lastRenderedPageBreak/>
              <w:t>ПРб</w:t>
            </w:r>
            <w:proofErr w:type="spellEnd"/>
            <w:r w:rsidRPr="0078096F">
              <w:rPr>
                <w:rFonts w:ascii="Times New Roman" w:hAnsi="Times New Roman" w:cs="Times New Roman"/>
                <w:sz w:val="24"/>
                <w:szCs w:val="24"/>
              </w:rPr>
              <w:t xml:space="preserve"> 3. Иметь интерес к чтению как средству познания отечественной и других культур; приобщение к отечественному литературному наследию и через него - к традиционны</w:t>
            </w:r>
            <w:r w:rsidRPr="0078096F">
              <w:rPr>
                <w:rFonts w:ascii="Times New Roman" w:hAnsi="Times New Roman" w:cs="Times New Roman"/>
                <w:sz w:val="24"/>
                <w:szCs w:val="24"/>
              </w:rPr>
              <w:t>м ценностям и сокровищам мировой культуры;</w:t>
            </w:r>
          </w:p>
          <w:p w14:paraId="6E8CD287" w14:textId="77777777" w:rsidR="007B2C11" w:rsidRPr="0078096F" w:rsidRDefault="00837B7F" w:rsidP="0078096F">
            <w:pPr>
              <w:widowControl w:val="0"/>
              <w:spacing w:after="0" w:line="240" w:lineRule="auto"/>
              <w:jc w:val="both"/>
              <w:rPr>
                <w:rFonts w:ascii="Times New Roman" w:hAnsi="Times New Roman" w:cs="Times New Roman"/>
                <w:sz w:val="24"/>
                <w:szCs w:val="24"/>
              </w:rPr>
            </w:pPr>
            <w:proofErr w:type="spellStart"/>
            <w:r w:rsidRPr="0078096F">
              <w:rPr>
                <w:rFonts w:ascii="Times New Roman" w:hAnsi="Times New Roman" w:cs="Times New Roman"/>
                <w:sz w:val="24"/>
                <w:szCs w:val="24"/>
              </w:rPr>
              <w:t>ПРб</w:t>
            </w:r>
            <w:proofErr w:type="spellEnd"/>
            <w:r w:rsidRPr="0078096F">
              <w:rPr>
                <w:rFonts w:ascii="Times New Roman" w:hAnsi="Times New Roman" w:cs="Times New Roman"/>
                <w:sz w:val="24"/>
                <w:szCs w:val="24"/>
              </w:rPr>
              <w:t xml:space="preserve"> 6. Уметь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w:t>
            </w:r>
            <w:r w:rsidRPr="0078096F">
              <w:rPr>
                <w:rFonts w:ascii="Times New Roman" w:hAnsi="Times New Roman" w:cs="Times New Roman"/>
                <w:sz w:val="24"/>
                <w:szCs w:val="24"/>
              </w:rPr>
              <w:t>ии на литературные темы;</w:t>
            </w:r>
          </w:p>
          <w:p w14:paraId="2B757570" w14:textId="77777777" w:rsidR="007B2C11" w:rsidRPr="0078096F" w:rsidRDefault="00837B7F" w:rsidP="0078096F">
            <w:pPr>
              <w:widowControl w:val="0"/>
              <w:spacing w:after="0" w:line="240" w:lineRule="auto"/>
              <w:jc w:val="both"/>
              <w:rPr>
                <w:rFonts w:ascii="Times New Roman" w:hAnsi="Times New Roman" w:cs="Times New Roman"/>
                <w:sz w:val="24"/>
                <w:szCs w:val="24"/>
              </w:rPr>
            </w:pPr>
            <w:proofErr w:type="spellStart"/>
            <w:r w:rsidRPr="0078096F">
              <w:rPr>
                <w:rFonts w:ascii="Times New Roman" w:hAnsi="Times New Roman" w:cs="Times New Roman"/>
                <w:sz w:val="24"/>
                <w:szCs w:val="24"/>
              </w:rPr>
              <w:t>ПРб</w:t>
            </w:r>
            <w:proofErr w:type="spellEnd"/>
            <w:r w:rsidRPr="0078096F">
              <w:rPr>
                <w:rFonts w:ascii="Times New Roman" w:hAnsi="Times New Roman" w:cs="Times New Roman"/>
                <w:sz w:val="24"/>
                <w:szCs w:val="24"/>
              </w:rPr>
              <w:t xml:space="preserve"> 7. Осознавать художественную картину жизни, созданная автором в литературном произведении, в единстве эмоционального личностного восприятия и интеллектуального понимания;</w:t>
            </w:r>
          </w:p>
          <w:p w14:paraId="54270ED8" w14:textId="77777777" w:rsidR="007B2C11" w:rsidRPr="0078096F" w:rsidRDefault="00837B7F" w:rsidP="0078096F">
            <w:pPr>
              <w:widowControl w:val="0"/>
              <w:spacing w:after="0" w:line="240" w:lineRule="auto"/>
              <w:jc w:val="both"/>
              <w:rPr>
                <w:rFonts w:ascii="Times New Roman" w:hAnsi="Times New Roman" w:cs="Times New Roman"/>
                <w:sz w:val="24"/>
                <w:szCs w:val="24"/>
              </w:rPr>
            </w:pPr>
            <w:proofErr w:type="spellStart"/>
            <w:r w:rsidRPr="0078096F">
              <w:rPr>
                <w:rFonts w:ascii="Times New Roman" w:hAnsi="Times New Roman" w:cs="Times New Roman"/>
                <w:sz w:val="24"/>
                <w:szCs w:val="24"/>
              </w:rPr>
              <w:t>ПРб</w:t>
            </w:r>
            <w:proofErr w:type="spellEnd"/>
            <w:r w:rsidRPr="0078096F">
              <w:rPr>
                <w:rFonts w:ascii="Times New Roman" w:hAnsi="Times New Roman" w:cs="Times New Roman"/>
                <w:sz w:val="24"/>
                <w:szCs w:val="24"/>
              </w:rPr>
              <w:t xml:space="preserve"> 8. Уметь выразительно (с учетом индивидуальных особе</w:t>
            </w:r>
            <w:r w:rsidRPr="0078096F">
              <w:rPr>
                <w:rFonts w:ascii="Times New Roman" w:hAnsi="Times New Roman" w:cs="Times New Roman"/>
                <w:sz w:val="24"/>
                <w:szCs w:val="24"/>
              </w:rPr>
              <w:t>нностей обучающихся) читать, в том числе наизусть, не менее 10 произведений и (или) фрагментов</w:t>
            </w:r>
          </w:p>
          <w:p w14:paraId="79716768" w14:textId="77777777" w:rsidR="007B2C11" w:rsidRPr="0078096F" w:rsidRDefault="007B2C11" w:rsidP="0078096F">
            <w:pPr>
              <w:spacing w:after="0" w:line="240" w:lineRule="auto"/>
              <w:rPr>
                <w:rFonts w:ascii="Times New Roman" w:hAnsi="Times New Roman" w:cs="Times New Roman"/>
                <w:sz w:val="24"/>
                <w:szCs w:val="24"/>
              </w:rPr>
            </w:pPr>
          </w:p>
        </w:tc>
      </w:tr>
      <w:tr w:rsidR="007B2C11" w14:paraId="78C3A90A" w14:textId="77777777" w:rsidTr="0078096F">
        <w:trPr>
          <w:trHeight w:val="1578"/>
        </w:trPr>
        <w:tc>
          <w:tcPr>
            <w:tcW w:w="4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B0ED5A" w14:textId="77777777" w:rsidR="007B2C11" w:rsidRDefault="00837B7F">
            <w:pPr>
              <w:spacing w:after="0" w:line="240" w:lineRule="auto"/>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8E4EF1" w14:textId="77777777" w:rsidR="007B2C11" w:rsidRPr="0078096F" w:rsidRDefault="00837B7F" w:rsidP="0078096F">
            <w:pPr>
              <w:spacing w:after="0" w:line="240" w:lineRule="auto"/>
              <w:jc w:val="both"/>
              <w:rPr>
                <w:rFonts w:ascii="Times New Roman" w:hAnsi="Times New Roman" w:cs="Times New Roman"/>
                <w:sz w:val="24"/>
                <w:szCs w:val="24"/>
                <w:highlight w:val="white"/>
              </w:rPr>
            </w:pPr>
            <w:r w:rsidRPr="0078096F">
              <w:rPr>
                <w:rFonts w:ascii="Times New Roman" w:hAnsi="Times New Roman" w:cs="Times New Roman"/>
                <w:sz w:val="24"/>
                <w:szCs w:val="24"/>
                <w:highlight w:val="white"/>
              </w:rPr>
              <w:t>- готовность к саморазвитию, самостоятельности и самоопределению;</w:t>
            </w:r>
          </w:p>
          <w:p w14:paraId="507744B3"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xml:space="preserve">-овладение </w:t>
            </w:r>
            <w:r w:rsidRPr="0078096F">
              <w:rPr>
                <w:rFonts w:ascii="Times New Roman" w:hAnsi="Times New Roman" w:cs="Times New Roman"/>
                <w:sz w:val="24"/>
                <w:szCs w:val="24"/>
              </w:rPr>
              <w:t>навыками учебно-исследовательской, проектной и социальной деятельности;</w:t>
            </w:r>
          </w:p>
          <w:p w14:paraId="0A935601"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Овладение универсальными коммуникативными действиями:</w:t>
            </w:r>
          </w:p>
          <w:p w14:paraId="51572912"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б) совместная деятельность:</w:t>
            </w:r>
          </w:p>
          <w:p w14:paraId="17CF8709"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понимать и использовать преимущества командной и индивидуальной работы;</w:t>
            </w:r>
          </w:p>
          <w:p w14:paraId="0F7C228A"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lastRenderedPageBreak/>
              <w:t xml:space="preserve">- принимать цели совместной </w:t>
            </w:r>
            <w:r w:rsidRPr="0078096F">
              <w:rPr>
                <w:rFonts w:ascii="Times New Roman" w:hAnsi="Times New Roman" w:cs="Times New Roman"/>
                <w:sz w:val="24"/>
                <w:szCs w:val="24"/>
              </w:rPr>
              <w:t>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2845B970"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координировать и выполнять работу в условиях реального, виртуального и</w:t>
            </w:r>
            <w:r w:rsidRPr="0078096F">
              <w:rPr>
                <w:rFonts w:ascii="Times New Roman" w:hAnsi="Times New Roman" w:cs="Times New Roman"/>
                <w:sz w:val="24"/>
                <w:szCs w:val="24"/>
              </w:rPr>
              <w:t xml:space="preserve"> комбинированного взаимодействия;</w:t>
            </w:r>
          </w:p>
          <w:p w14:paraId="15E7C519"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77810787"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Овладение универсальными регулятивными действиями:</w:t>
            </w:r>
          </w:p>
          <w:p w14:paraId="2C0AAFC5"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г) принятие себя и других людей:</w:t>
            </w:r>
          </w:p>
          <w:p w14:paraId="3105D76F"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принимат</w:t>
            </w:r>
            <w:r w:rsidRPr="0078096F">
              <w:rPr>
                <w:rFonts w:ascii="Times New Roman" w:hAnsi="Times New Roman" w:cs="Times New Roman"/>
                <w:sz w:val="24"/>
                <w:szCs w:val="24"/>
              </w:rPr>
              <w:t>ь мотивы и аргументы других людей при анализе результатов деятельности;</w:t>
            </w:r>
          </w:p>
          <w:p w14:paraId="48268003"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признавать свое право и право других людей на ошибки;</w:t>
            </w:r>
          </w:p>
          <w:p w14:paraId="0809BFE5"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развивать способность понимать мир с позиции другого человека</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136EA2" w14:textId="77777777" w:rsidR="007B2C11" w:rsidRPr="0078096F" w:rsidRDefault="00837B7F" w:rsidP="0078096F">
            <w:pPr>
              <w:spacing w:after="0" w:line="240" w:lineRule="auto"/>
              <w:rPr>
                <w:rFonts w:ascii="Times New Roman" w:hAnsi="Times New Roman" w:cs="Times New Roman"/>
                <w:sz w:val="24"/>
                <w:szCs w:val="24"/>
              </w:rPr>
            </w:pPr>
            <w:proofErr w:type="spellStart"/>
            <w:r w:rsidRPr="0078096F">
              <w:rPr>
                <w:rFonts w:ascii="Times New Roman" w:hAnsi="Times New Roman" w:cs="Times New Roman"/>
                <w:sz w:val="24"/>
                <w:szCs w:val="24"/>
              </w:rPr>
              <w:lastRenderedPageBreak/>
              <w:t>ПРб</w:t>
            </w:r>
            <w:proofErr w:type="spellEnd"/>
            <w:r w:rsidRPr="0078096F">
              <w:rPr>
                <w:rFonts w:ascii="Times New Roman" w:hAnsi="Times New Roman" w:cs="Times New Roman"/>
                <w:sz w:val="24"/>
                <w:szCs w:val="24"/>
              </w:rPr>
              <w:t xml:space="preserve"> 2. Осознавать взаимосвязь между языковым, литературным, инте</w:t>
            </w:r>
            <w:r w:rsidRPr="0078096F">
              <w:rPr>
                <w:rFonts w:ascii="Times New Roman" w:hAnsi="Times New Roman" w:cs="Times New Roman"/>
                <w:sz w:val="24"/>
                <w:szCs w:val="24"/>
              </w:rPr>
              <w:t>ллектуальным, духовно-нравственным развитием личности;</w:t>
            </w:r>
          </w:p>
          <w:p w14:paraId="798830C3" w14:textId="77777777" w:rsidR="007B2C11" w:rsidRPr="0078096F" w:rsidRDefault="00837B7F" w:rsidP="0078096F">
            <w:pPr>
              <w:spacing w:after="0" w:line="240" w:lineRule="auto"/>
              <w:rPr>
                <w:rFonts w:ascii="Times New Roman" w:hAnsi="Times New Roman" w:cs="Times New Roman"/>
                <w:sz w:val="24"/>
                <w:szCs w:val="24"/>
              </w:rPr>
            </w:pPr>
            <w:proofErr w:type="spellStart"/>
            <w:r w:rsidRPr="0078096F">
              <w:rPr>
                <w:rFonts w:ascii="Times New Roman" w:hAnsi="Times New Roman" w:cs="Times New Roman"/>
                <w:sz w:val="24"/>
                <w:szCs w:val="24"/>
              </w:rPr>
              <w:t>ПРб</w:t>
            </w:r>
            <w:proofErr w:type="spellEnd"/>
            <w:r w:rsidRPr="0078096F">
              <w:rPr>
                <w:rFonts w:ascii="Times New Roman" w:hAnsi="Times New Roman" w:cs="Times New Roman"/>
                <w:sz w:val="24"/>
                <w:szCs w:val="24"/>
              </w:rPr>
              <w:t xml:space="preserve"> 8. Уметь выразительно (с учетом индивидуальных особенностей обучающихся) читать, в том числе наизусть, не менее 10 произведений и (или) фрагментов</w:t>
            </w:r>
          </w:p>
        </w:tc>
      </w:tr>
      <w:tr w:rsidR="007B2C11" w14:paraId="7238509E" w14:textId="77777777" w:rsidTr="0078096F">
        <w:trPr>
          <w:trHeight w:val="1578"/>
        </w:trPr>
        <w:tc>
          <w:tcPr>
            <w:tcW w:w="4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38DCBF" w14:textId="77777777" w:rsidR="007B2C11" w:rsidRDefault="00837B7F">
            <w:pPr>
              <w:spacing w:after="0" w:line="240" w:lineRule="auto"/>
              <w:rPr>
                <w:rFonts w:ascii="Times New Roman" w:hAnsi="Times New Roman"/>
                <w:sz w:val="24"/>
              </w:rPr>
            </w:pPr>
            <w:r>
              <w:rPr>
                <w:rFonts w:ascii="Times New Roman" w:hAnsi="Times New Roman"/>
                <w:sz w:val="24"/>
              </w:rPr>
              <w:t xml:space="preserve">ОК 05. Осуществлять устную и письменную </w:t>
            </w:r>
            <w:r>
              <w:rPr>
                <w:rFonts w:ascii="Times New Roman" w:hAnsi="Times New Roman"/>
                <w:sz w:val="24"/>
              </w:rPr>
              <w:t>коммуникацию на государственном языке Российской Федерации с учетом особенностей социального и культурного контекста</w:t>
            </w: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794574" w14:textId="77777777" w:rsidR="007B2C11" w:rsidRPr="0078096F" w:rsidRDefault="00837B7F" w:rsidP="0078096F">
            <w:pPr>
              <w:spacing w:after="0" w:line="240" w:lineRule="auto"/>
              <w:jc w:val="both"/>
              <w:rPr>
                <w:rFonts w:ascii="Times New Roman" w:hAnsi="Times New Roman" w:cs="Times New Roman"/>
                <w:sz w:val="24"/>
                <w:szCs w:val="24"/>
                <w:highlight w:val="white"/>
              </w:rPr>
            </w:pPr>
            <w:r w:rsidRPr="0078096F">
              <w:rPr>
                <w:rFonts w:ascii="Times New Roman" w:hAnsi="Times New Roman" w:cs="Times New Roman"/>
                <w:sz w:val="24"/>
                <w:szCs w:val="24"/>
                <w:highlight w:val="white"/>
              </w:rPr>
              <w:t>В области эстетического воспитания:</w:t>
            </w:r>
          </w:p>
          <w:p w14:paraId="546A6A93"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highlight w:val="white"/>
              </w:rPr>
              <w:t>- эстетическое отношение к миру, включая эстетику быта, научного и технического творчества, спорта, тру</w:t>
            </w:r>
            <w:r w:rsidRPr="0078096F">
              <w:rPr>
                <w:rFonts w:ascii="Times New Roman" w:hAnsi="Times New Roman" w:cs="Times New Roman"/>
                <w:sz w:val="24"/>
                <w:szCs w:val="24"/>
                <w:highlight w:val="white"/>
              </w:rPr>
              <w:t>да и общественных отношений;</w:t>
            </w:r>
          </w:p>
          <w:p w14:paraId="118777ED"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highlight w:val="white"/>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15106F81"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highlight w:val="white"/>
              </w:rPr>
              <w:t>- убежденность в значимости для личности и общества отечественного и мирового иску</w:t>
            </w:r>
            <w:r w:rsidRPr="0078096F">
              <w:rPr>
                <w:rFonts w:ascii="Times New Roman" w:hAnsi="Times New Roman" w:cs="Times New Roman"/>
                <w:sz w:val="24"/>
                <w:szCs w:val="24"/>
                <w:highlight w:val="white"/>
              </w:rPr>
              <w:t>сства, этнических культурных традиций и народного творчества;</w:t>
            </w:r>
          </w:p>
          <w:p w14:paraId="32926861" w14:textId="77777777" w:rsidR="007B2C11" w:rsidRPr="0078096F" w:rsidRDefault="00837B7F" w:rsidP="0078096F">
            <w:pPr>
              <w:spacing w:after="0" w:line="240" w:lineRule="auto"/>
              <w:jc w:val="both"/>
              <w:rPr>
                <w:rFonts w:ascii="Times New Roman" w:hAnsi="Times New Roman" w:cs="Times New Roman"/>
                <w:sz w:val="24"/>
                <w:szCs w:val="24"/>
                <w:highlight w:val="white"/>
              </w:rPr>
            </w:pPr>
            <w:r w:rsidRPr="0078096F">
              <w:rPr>
                <w:rFonts w:ascii="Times New Roman" w:hAnsi="Times New Roman" w:cs="Times New Roman"/>
                <w:sz w:val="24"/>
                <w:szCs w:val="24"/>
                <w:highlight w:val="white"/>
              </w:rPr>
              <w:lastRenderedPageBreak/>
              <w:t>- готовность к самовыражению в разных видах искусства, стремление проявлять качества творческой личности;</w:t>
            </w:r>
          </w:p>
          <w:p w14:paraId="35BB13C7" w14:textId="77777777" w:rsidR="007B2C11" w:rsidRPr="0078096F" w:rsidRDefault="00837B7F" w:rsidP="0078096F">
            <w:pPr>
              <w:spacing w:after="0" w:line="240" w:lineRule="auto"/>
              <w:jc w:val="both"/>
              <w:rPr>
                <w:rFonts w:ascii="Times New Roman" w:hAnsi="Times New Roman" w:cs="Times New Roman"/>
                <w:sz w:val="24"/>
                <w:szCs w:val="24"/>
                <w:u w:val="single"/>
              </w:rPr>
            </w:pPr>
            <w:r w:rsidRPr="0078096F">
              <w:rPr>
                <w:rFonts w:ascii="Times New Roman" w:hAnsi="Times New Roman" w:cs="Times New Roman"/>
                <w:sz w:val="24"/>
                <w:szCs w:val="24"/>
              </w:rPr>
              <w:t>Овладение универсальными коммуникативными действиями:</w:t>
            </w:r>
          </w:p>
          <w:p w14:paraId="64F27828"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а) общение:</w:t>
            </w:r>
          </w:p>
          <w:p w14:paraId="44F87F95"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осуществлять коммуни</w:t>
            </w:r>
            <w:r w:rsidRPr="0078096F">
              <w:rPr>
                <w:rFonts w:ascii="Times New Roman" w:hAnsi="Times New Roman" w:cs="Times New Roman"/>
                <w:sz w:val="24"/>
                <w:szCs w:val="24"/>
              </w:rPr>
              <w:t>кации во всех сферах жизни;</w:t>
            </w:r>
          </w:p>
          <w:p w14:paraId="0C4343EF"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0B91E246"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развернуто и логично излагать свою точку зрения с использованием языковых с</w:t>
            </w:r>
            <w:r w:rsidRPr="0078096F">
              <w:rPr>
                <w:rFonts w:ascii="Times New Roman" w:hAnsi="Times New Roman" w:cs="Times New Roman"/>
                <w:sz w:val="24"/>
                <w:szCs w:val="24"/>
              </w:rPr>
              <w:t>редств;</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A23E9D" w14:textId="77777777" w:rsidR="007B2C11" w:rsidRPr="0078096F" w:rsidRDefault="00837B7F" w:rsidP="0078096F">
            <w:pPr>
              <w:widowControl w:val="0"/>
              <w:spacing w:after="0" w:line="240" w:lineRule="auto"/>
              <w:jc w:val="both"/>
              <w:rPr>
                <w:rFonts w:ascii="Times New Roman" w:hAnsi="Times New Roman" w:cs="Times New Roman"/>
                <w:sz w:val="24"/>
                <w:szCs w:val="24"/>
              </w:rPr>
            </w:pPr>
            <w:proofErr w:type="spellStart"/>
            <w:r w:rsidRPr="0078096F">
              <w:rPr>
                <w:rFonts w:ascii="Times New Roman" w:hAnsi="Times New Roman" w:cs="Times New Roman"/>
                <w:sz w:val="24"/>
                <w:szCs w:val="24"/>
              </w:rPr>
              <w:lastRenderedPageBreak/>
              <w:t>ПРб</w:t>
            </w:r>
            <w:proofErr w:type="spellEnd"/>
            <w:r w:rsidRPr="0078096F">
              <w:rPr>
                <w:rFonts w:ascii="Times New Roman" w:hAnsi="Times New Roman" w:cs="Times New Roman"/>
                <w:sz w:val="24"/>
                <w:szCs w:val="24"/>
              </w:rPr>
              <w:t xml:space="preserve"> 8. Уметь выразительно (с учетом индивидуальных особенностей обучающихся) читать, в том числе наизусть, не менее 10 произведений и (или) фрагментов;</w:t>
            </w:r>
          </w:p>
          <w:p w14:paraId="49490D2A" w14:textId="77777777" w:rsidR="007B2C11" w:rsidRPr="0078096F" w:rsidRDefault="00837B7F" w:rsidP="0078096F">
            <w:pPr>
              <w:widowControl w:val="0"/>
              <w:spacing w:after="0" w:line="240" w:lineRule="auto"/>
              <w:jc w:val="both"/>
              <w:rPr>
                <w:rFonts w:ascii="Times New Roman" w:hAnsi="Times New Roman" w:cs="Times New Roman"/>
                <w:sz w:val="24"/>
                <w:szCs w:val="24"/>
              </w:rPr>
            </w:pPr>
            <w:proofErr w:type="spellStart"/>
            <w:r w:rsidRPr="0078096F">
              <w:rPr>
                <w:rFonts w:ascii="Times New Roman" w:hAnsi="Times New Roman" w:cs="Times New Roman"/>
                <w:sz w:val="24"/>
                <w:szCs w:val="24"/>
              </w:rPr>
              <w:t>ПРб</w:t>
            </w:r>
            <w:proofErr w:type="spellEnd"/>
            <w:r w:rsidRPr="0078096F">
              <w:rPr>
                <w:rFonts w:ascii="Times New Roman" w:hAnsi="Times New Roman" w:cs="Times New Roman"/>
                <w:sz w:val="24"/>
                <w:szCs w:val="24"/>
              </w:rPr>
              <w:t xml:space="preserve"> 9.</w:t>
            </w:r>
            <w:r w:rsidRPr="0078096F">
              <w:rPr>
                <w:rStyle w:val="112"/>
                <w:rFonts w:ascii="Times New Roman" w:hAnsi="Times New Roman" w:cs="Times New Roman"/>
                <w:sz w:val="24"/>
                <w:szCs w:val="24"/>
              </w:rPr>
              <w:t xml:space="preserve"> Уметь анализировать и интерпретировать художественное произведение в единстве формы и сод</w:t>
            </w:r>
            <w:r w:rsidRPr="0078096F">
              <w:rPr>
                <w:rStyle w:val="112"/>
                <w:rFonts w:ascii="Times New Roman" w:hAnsi="Times New Roman" w:cs="Times New Roman"/>
                <w:sz w:val="24"/>
                <w:szCs w:val="24"/>
              </w:rPr>
              <w:t xml:space="preserve">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конкретно-историческое, </w:t>
            </w:r>
            <w:r w:rsidRPr="0078096F">
              <w:rPr>
                <w:rStyle w:val="112"/>
                <w:rFonts w:ascii="Times New Roman" w:hAnsi="Times New Roman" w:cs="Times New Roman"/>
                <w:sz w:val="24"/>
                <w:szCs w:val="24"/>
              </w:rPr>
              <w:t xml:space="preserve">общечеловеческое и национальное в творчестве </w:t>
            </w:r>
            <w:r w:rsidRPr="0078096F">
              <w:rPr>
                <w:rStyle w:val="112"/>
                <w:rFonts w:ascii="Times New Roman" w:hAnsi="Times New Roman" w:cs="Times New Roman"/>
                <w:sz w:val="24"/>
                <w:szCs w:val="24"/>
              </w:rPr>
              <w:lastRenderedPageBreak/>
              <w:t>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w:t>
            </w:r>
            <w:r w:rsidRPr="0078096F">
              <w:rPr>
                <w:rStyle w:val="112"/>
                <w:rFonts w:ascii="Times New Roman" w:hAnsi="Times New Roman" w:cs="Times New Roman"/>
                <w:sz w:val="24"/>
                <w:szCs w:val="24"/>
              </w:rPr>
              <w:t>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w:t>
            </w:r>
            <w:r w:rsidRPr="0078096F">
              <w:rPr>
                <w:rStyle w:val="112"/>
                <w:rFonts w:ascii="Times New Roman" w:hAnsi="Times New Roman" w:cs="Times New Roman"/>
                <w:sz w:val="24"/>
                <w:szCs w:val="24"/>
              </w:rPr>
              <w:t>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r w:rsidRPr="0078096F">
              <w:rPr>
                <w:rStyle w:val="112"/>
                <w:rFonts w:ascii="Times New Roman" w:hAnsi="Times New Roman" w:cs="Times New Roman"/>
                <w:sz w:val="24"/>
                <w:szCs w:val="24"/>
              </w:rPr>
              <w:t xml:space="preserve">; </w:t>
            </w:r>
          </w:p>
          <w:p w14:paraId="128ACF1D" w14:textId="77777777" w:rsidR="007B2C11" w:rsidRPr="0078096F" w:rsidRDefault="00837B7F" w:rsidP="0078096F">
            <w:pPr>
              <w:widowControl w:val="0"/>
              <w:spacing w:after="0" w:line="240" w:lineRule="auto"/>
              <w:jc w:val="both"/>
              <w:rPr>
                <w:rFonts w:ascii="Times New Roman" w:hAnsi="Times New Roman" w:cs="Times New Roman"/>
                <w:sz w:val="24"/>
                <w:szCs w:val="24"/>
              </w:rPr>
            </w:pPr>
            <w:proofErr w:type="spellStart"/>
            <w:r w:rsidRPr="0078096F">
              <w:rPr>
                <w:rFonts w:ascii="Times New Roman" w:hAnsi="Times New Roman" w:cs="Times New Roman"/>
                <w:sz w:val="24"/>
                <w:szCs w:val="24"/>
              </w:rPr>
              <w:t>ПРб</w:t>
            </w:r>
            <w:proofErr w:type="spellEnd"/>
            <w:r w:rsidRPr="0078096F">
              <w:rPr>
                <w:rFonts w:ascii="Times New Roman" w:hAnsi="Times New Roman" w:cs="Times New Roman"/>
                <w:sz w:val="24"/>
                <w:szCs w:val="24"/>
              </w:rPr>
              <w:t xml:space="preserve"> 11.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w:t>
            </w:r>
            <w:r w:rsidRPr="0078096F">
              <w:rPr>
                <w:rFonts w:ascii="Times New Roman" w:hAnsi="Times New Roman" w:cs="Times New Roman"/>
                <w:sz w:val="24"/>
                <w:szCs w:val="24"/>
              </w:rPr>
              <w:t>ь применять их в речевой практике</w:t>
            </w:r>
          </w:p>
        </w:tc>
      </w:tr>
      <w:tr w:rsidR="007B2C11" w14:paraId="51930C88" w14:textId="77777777" w:rsidTr="0078096F">
        <w:trPr>
          <w:trHeight w:val="1578"/>
        </w:trPr>
        <w:tc>
          <w:tcPr>
            <w:tcW w:w="4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79A95E" w14:textId="77777777" w:rsidR="007B2C11" w:rsidRDefault="00837B7F">
            <w:pPr>
              <w:spacing w:after="0" w:line="240" w:lineRule="auto"/>
              <w:rPr>
                <w:rFonts w:ascii="Times New Roman" w:hAnsi="Times New Roman"/>
                <w:sz w:val="24"/>
              </w:rPr>
            </w:pPr>
            <w:r>
              <w:rPr>
                <w:rFonts w:ascii="Times New Roman" w:hAnsi="Times New Roman"/>
                <w:sz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w:t>
            </w:r>
            <w:r>
              <w:rPr>
                <w:rFonts w:ascii="Times New Roman" w:hAnsi="Times New Roman"/>
                <w:sz w:val="24"/>
              </w:rPr>
              <w:t xml:space="preserve"> отношений, применять стандарты антикоррупционного поведения</w:t>
            </w: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63719C"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highlight w:val="white"/>
              </w:rPr>
              <w:t xml:space="preserve"> В</w:t>
            </w:r>
            <w:r w:rsidRPr="0078096F">
              <w:rPr>
                <w:rFonts w:ascii="Times New Roman" w:hAnsi="Times New Roman" w:cs="Times New Roman"/>
                <w:sz w:val="24"/>
                <w:szCs w:val="24"/>
              </w:rPr>
              <w:t xml:space="preserve"> части патриотического воспитания:</w:t>
            </w:r>
          </w:p>
          <w:p w14:paraId="1D0A4E42"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xml:space="preserve">- осознание российской гражданской идентичности в поликультурном и многоконфессиональном обществе, проявление интереса к познанию родного языка, </w:t>
            </w:r>
            <w:r w:rsidRPr="0078096F">
              <w:rPr>
                <w:rFonts w:ascii="Times New Roman" w:hAnsi="Times New Roman" w:cs="Times New Roman"/>
                <w:sz w:val="24"/>
                <w:szCs w:val="24"/>
              </w:rPr>
              <w:t>истории, культуры Российской Федерации, своего края, народов России в контексте изучения произведений русской и зарубежной литературы, а также литературы народов России;</w:t>
            </w:r>
          </w:p>
          <w:p w14:paraId="2F68F2A0"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lastRenderedPageBreak/>
              <w:t>- ценностное отношение к государственным символам, историческому и природному наследию</w:t>
            </w:r>
            <w:r w:rsidRPr="0078096F">
              <w:rPr>
                <w:rFonts w:ascii="Times New Roman" w:hAnsi="Times New Roman" w:cs="Times New Roman"/>
                <w:sz w:val="24"/>
                <w:szCs w:val="24"/>
              </w:rPr>
              <w:t>, памятникам, традициям народов России, внимание к их воплощению в литературе, а также достижениям России в науке, искусстве, спорте, технологиях, труде, отраженным в художественных произведениях;</w:t>
            </w:r>
          </w:p>
          <w:p w14:paraId="6830A3E3"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идейная убежденность, готовность к служению и защите Отеч</w:t>
            </w:r>
            <w:r w:rsidRPr="0078096F">
              <w:rPr>
                <w:rFonts w:ascii="Times New Roman" w:hAnsi="Times New Roman" w:cs="Times New Roman"/>
                <w:sz w:val="24"/>
                <w:szCs w:val="24"/>
              </w:rPr>
              <w:t>ества, ответственность за его судьбу, в том числе воспитанные на примерах из литературы;</w:t>
            </w:r>
          </w:p>
          <w:p w14:paraId="2D0C2B69"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xml:space="preserve"> В части гражданского воспитания:</w:t>
            </w:r>
          </w:p>
          <w:p w14:paraId="46EA1CDB" w14:textId="77777777" w:rsidR="007B2C11" w:rsidRPr="0078096F" w:rsidRDefault="00837B7F" w:rsidP="0078096F">
            <w:pPr>
              <w:pStyle w:val="ad"/>
              <w:numPr>
                <w:ilvl w:val="0"/>
                <w:numId w:val="3"/>
              </w:numPr>
              <w:tabs>
                <w:tab w:val="left" w:pos="346"/>
              </w:tabs>
              <w:spacing w:after="0" w:line="240" w:lineRule="auto"/>
              <w:ind w:left="42" w:firstLine="0"/>
              <w:jc w:val="both"/>
              <w:rPr>
                <w:rFonts w:ascii="Times New Roman" w:hAnsi="Times New Roman" w:cs="Times New Roman"/>
                <w:sz w:val="24"/>
                <w:szCs w:val="24"/>
              </w:rPr>
            </w:pPr>
            <w:r w:rsidRPr="0078096F">
              <w:rPr>
                <w:rFonts w:ascii="Times New Roman" w:hAnsi="Times New Roman" w:cs="Times New Roman"/>
                <w:sz w:val="24"/>
                <w:szCs w:val="24"/>
              </w:rPr>
              <w:t>сформированность гражданской позиции обучающегося как активного и ответственного члена российского общества;</w:t>
            </w:r>
          </w:p>
          <w:p w14:paraId="1E61E2DD" w14:textId="77777777" w:rsidR="007B2C11" w:rsidRPr="0078096F" w:rsidRDefault="00837B7F" w:rsidP="0078096F">
            <w:pPr>
              <w:pStyle w:val="ad"/>
              <w:numPr>
                <w:ilvl w:val="0"/>
                <w:numId w:val="3"/>
              </w:numPr>
              <w:tabs>
                <w:tab w:val="left" w:pos="346"/>
              </w:tabs>
              <w:spacing w:after="0" w:line="240" w:lineRule="auto"/>
              <w:ind w:left="42" w:firstLine="0"/>
              <w:jc w:val="both"/>
              <w:rPr>
                <w:rFonts w:ascii="Times New Roman" w:hAnsi="Times New Roman" w:cs="Times New Roman"/>
                <w:sz w:val="24"/>
                <w:szCs w:val="24"/>
              </w:rPr>
            </w:pPr>
            <w:r w:rsidRPr="0078096F">
              <w:rPr>
                <w:rFonts w:ascii="Times New Roman" w:hAnsi="Times New Roman" w:cs="Times New Roman"/>
                <w:sz w:val="24"/>
                <w:szCs w:val="24"/>
              </w:rPr>
              <w:t>осознание своих конститу</w:t>
            </w:r>
            <w:r w:rsidRPr="0078096F">
              <w:rPr>
                <w:rFonts w:ascii="Times New Roman" w:hAnsi="Times New Roman" w:cs="Times New Roman"/>
                <w:sz w:val="24"/>
                <w:szCs w:val="24"/>
              </w:rPr>
              <w:t>ционных прав и обязанностей, уважение закона и правопорядка;</w:t>
            </w:r>
          </w:p>
          <w:p w14:paraId="2C4901F1" w14:textId="77777777" w:rsidR="007B2C11" w:rsidRPr="0078096F" w:rsidRDefault="00837B7F" w:rsidP="0078096F">
            <w:pPr>
              <w:pStyle w:val="ad"/>
              <w:numPr>
                <w:ilvl w:val="0"/>
                <w:numId w:val="3"/>
              </w:numPr>
              <w:tabs>
                <w:tab w:val="left" w:pos="346"/>
              </w:tabs>
              <w:spacing w:after="0" w:line="240" w:lineRule="auto"/>
              <w:ind w:left="42" w:firstLine="0"/>
              <w:jc w:val="both"/>
              <w:rPr>
                <w:rFonts w:ascii="Times New Roman" w:hAnsi="Times New Roman" w:cs="Times New Roman"/>
                <w:sz w:val="24"/>
                <w:szCs w:val="24"/>
              </w:rPr>
            </w:pPr>
            <w:r w:rsidRPr="0078096F">
              <w:rPr>
                <w:rFonts w:ascii="Times New Roman" w:hAnsi="Times New Roman" w:cs="Times New Roman"/>
                <w:sz w:val="24"/>
                <w:szCs w:val="24"/>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изображенными в литературных произв</w:t>
            </w:r>
            <w:r w:rsidRPr="0078096F">
              <w:rPr>
                <w:rFonts w:ascii="Times New Roman" w:hAnsi="Times New Roman" w:cs="Times New Roman"/>
                <w:sz w:val="24"/>
                <w:szCs w:val="24"/>
              </w:rPr>
              <w:t>едениях;</w:t>
            </w:r>
          </w:p>
          <w:p w14:paraId="07DC433C" w14:textId="77777777" w:rsidR="007B2C11" w:rsidRPr="0078096F" w:rsidRDefault="00837B7F" w:rsidP="0078096F">
            <w:pPr>
              <w:pStyle w:val="ad"/>
              <w:numPr>
                <w:ilvl w:val="0"/>
                <w:numId w:val="3"/>
              </w:numPr>
              <w:tabs>
                <w:tab w:val="left" w:pos="346"/>
              </w:tabs>
              <w:spacing w:after="0" w:line="240" w:lineRule="auto"/>
              <w:ind w:left="42" w:firstLine="0"/>
              <w:jc w:val="both"/>
              <w:rPr>
                <w:rFonts w:ascii="Times New Roman" w:hAnsi="Times New Roman" w:cs="Times New Roman"/>
                <w:sz w:val="24"/>
                <w:szCs w:val="24"/>
              </w:rPr>
            </w:pPr>
            <w:r w:rsidRPr="0078096F">
              <w:rPr>
                <w:rFonts w:ascii="Times New Roma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280C0F9E" w14:textId="77777777" w:rsidR="007B2C11" w:rsidRPr="0078096F" w:rsidRDefault="00837B7F" w:rsidP="0078096F">
            <w:pPr>
              <w:pStyle w:val="ad"/>
              <w:numPr>
                <w:ilvl w:val="0"/>
                <w:numId w:val="3"/>
              </w:numPr>
              <w:tabs>
                <w:tab w:val="left" w:pos="346"/>
              </w:tabs>
              <w:spacing w:after="0" w:line="240" w:lineRule="auto"/>
              <w:ind w:left="42" w:firstLine="0"/>
              <w:jc w:val="both"/>
              <w:rPr>
                <w:rFonts w:ascii="Times New Roman" w:hAnsi="Times New Roman" w:cs="Times New Roman"/>
                <w:sz w:val="24"/>
                <w:szCs w:val="24"/>
              </w:rPr>
            </w:pPr>
            <w:r w:rsidRPr="0078096F">
              <w:rPr>
                <w:rFonts w:ascii="Times New Roman" w:hAnsi="Times New Roman" w:cs="Times New Roman"/>
                <w:sz w:val="24"/>
                <w:szCs w:val="24"/>
              </w:rPr>
              <w:t>готовность вести совместную деятельность, в том числе в рамках школьного литературного образования</w:t>
            </w:r>
            <w:r w:rsidRPr="0078096F">
              <w:rPr>
                <w:rFonts w:ascii="Times New Roman" w:hAnsi="Times New Roman" w:cs="Times New Roman"/>
                <w:sz w:val="24"/>
                <w:szCs w:val="24"/>
              </w:rPr>
              <w:t>, в интересах гражданского общества, участвовать в самоуправлении в образовательной организации;</w:t>
            </w:r>
          </w:p>
          <w:p w14:paraId="71BFEA6D" w14:textId="77777777" w:rsidR="007B2C11" w:rsidRPr="0078096F" w:rsidRDefault="00837B7F" w:rsidP="0078096F">
            <w:pPr>
              <w:pStyle w:val="ad"/>
              <w:numPr>
                <w:ilvl w:val="0"/>
                <w:numId w:val="3"/>
              </w:numPr>
              <w:tabs>
                <w:tab w:val="left" w:pos="346"/>
              </w:tabs>
              <w:spacing w:after="0" w:line="240" w:lineRule="auto"/>
              <w:ind w:left="42" w:firstLine="0"/>
              <w:jc w:val="both"/>
              <w:rPr>
                <w:rFonts w:ascii="Times New Roman" w:hAnsi="Times New Roman" w:cs="Times New Roman"/>
                <w:sz w:val="24"/>
                <w:szCs w:val="24"/>
              </w:rPr>
            </w:pPr>
            <w:r w:rsidRPr="0078096F">
              <w:rPr>
                <w:rFonts w:ascii="Times New Roman" w:hAnsi="Times New Roman" w:cs="Times New Roman"/>
                <w:sz w:val="24"/>
                <w:szCs w:val="24"/>
              </w:rPr>
              <w:lastRenderedPageBreak/>
              <w:t>умение взаимодействовать с социальными институтами в соответствии с их функциями и назначением;</w:t>
            </w:r>
          </w:p>
          <w:p w14:paraId="6A91431E" w14:textId="77777777" w:rsidR="007B2C11" w:rsidRPr="0078096F" w:rsidRDefault="00837B7F" w:rsidP="0078096F">
            <w:pPr>
              <w:pStyle w:val="ad"/>
              <w:numPr>
                <w:ilvl w:val="0"/>
                <w:numId w:val="3"/>
              </w:numPr>
              <w:tabs>
                <w:tab w:val="left" w:pos="346"/>
              </w:tabs>
              <w:spacing w:after="0" w:line="240" w:lineRule="auto"/>
              <w:ind w:left="42" w:firstLine="0"/>
              <w:jc w:val="both"/>
              <w:rPr>
                <w:rFonts w:ascii="Times New Roman" w:hAnsi="Times New Roman" w:cs="Times New Roman"/>
                <w:sz w:val="24"/>
                <w:szCs w:val="24"/>
              </w:rPr>
            </w:pPr>
            <w:r w:rsidRPr="0078096F">
              <w:rPr>
                <w:rFonts w:ascii="Times New Roman" w:hAnsi="Times New Roman" w:cs="Times New Roman"/>
                <w:sz w:val="24"/>
                <w:szCs w:val="24"/>
              </w:rPr>
              <w:t>готовность к гуманитарной деятельности</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C8C8E9" w14:textId="77777777" w:rsidR="007B2C11" w:rsidRPr="0078096F" w:rsidRDefault="00837B7F" w:rsidP="0078096F">
            <w:pPr>
              <w:widowControl w:val="0"/>
              <w:spacing w:after="0" w:line="240" w:lineRule="auto"/>
              <w:jc w:val="both"/>
              <w:rPr>
                <w:rFonts w:ascii="Times New Roman" w:hAnsi="Times New Roman" w:cs="Times New Roman"/>
                <w:sz w:val="24"/>
                <w:szCs w:val="24"/>
              </w:rPr>
            </w:pPr>
            <w:proofErr w:type="spellStart"/>
            <w:r w:rsidRPr="0078096F">
              <w:rPr>
                <w:rFonts w:ascii="Times New Roman" w:hAnsi="Times New Roman" w:cs="Times New Roman"/>
                <w:sz w:val="24"/>
                <w:szCs w:val="24"/>
              </w:rPr>
              <w:lastRenderedPageBreak/>
              <w:t>ПРб</w:t>
            </w:r>
            <w:proofErr w:type="spellEnd"/>
            <w:r w:rsidRPr="0078096F">
              <w:rPr>
                <w:rFonts w:ascii="Times New Roman" w:hAnsi="Times New Roman" w:cs="Times New Roman"/>
                <w:sz w:val="24"/>
                <w:szCs w:val="24"/>
              </w:rPr>
              <w:t xml:space="preserve"> 3. Сформировать усто</w:t>
            </w:r>
            <w:r w:rsidRPr="0078096F">
              <w:rPr>
                <w:rFonts w:ascii="Times New Roman" w:hAnsi="Times New Roman" w:cs="Times New Roman"/>
                <w:sz w:val="24"/>
                <w:szCs w:val="24"/>
              </w:rPr>
              <w:t>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6ED08BE0" w14:textId="77777777" w:rsidR="007B2C11" w:rsidRPr="0078096F" w:rsidRDefault="00837B7F" w:rsidP="0078096F">
            <w:pPr>
              <w:spacing w:after="0" w:line="240" w:lineRule="auto"/>
              <w:rPr>
                <w:rFonts w:ascii="Times New Roman" w:hAnsi="Times New Roman" w:cs="Times New Roman"/>
                <w:sz w:val="24"/>
                <w:szCs w:val="24"/>
              </w:rPr>
            </w:pPr>
            <w:proofErr w:type="spellStart"/>
            <w:r w:rsidRPr="0078096F">
              <w:rPr>
                <w:rFonts w:ascii="Times New Roman" w:hAnsi="Times New Roman" w:cs="Times New Roman"/>
                <w:sz w:val="24"/>
                <w:szCs w:val="24"/>
              </w:rPr>
              <w:t>ПРб</w:t>
            </w:r>
            <w:proofErr w:type="spellEnd"/>
            <w:r w:rsidRPr="0078096F">
              <w:rPr>
                <w:rFonts w:ascii="Times New Roman" w:hAnsi="Times New Roman" w:cs="Times New Roman"/>
                <w:sz w:val="24"/>
                <w:szCs w:val="24"/>
              </w:rPr>
              <w:t xml:space="preserve"> 5. Сформировать умения определять и учитывать истори</w:t>
            </w:r>
            <w:r w:rsidRPr="0078096F">
              <w:rPr>
                <w:rFonts w:ascii="Times New Roman" w:hAnsi="Times New Roman" w:cs="Times New Roman"/>
                <w:sz w:val="24"/>
                <w:szCs w:val="24"/>
              </w:rPr>
              <w:t xml:space="preserve">ко-культурный контекст и контекст творчества писателя в процессе анализа </w:t>
            </w:r>
            <w:r w:rsidRPr="0078096F">
              <w:rPr>
                <w:rFonts w:ascii="Times New Roman" w:hAnsi="Times New Roman" w:cs="Times New Roman"/>
                <w:sz w:val="24"/>
                <w:szCs w:val="24"/>
              </w:rPr>
              <w:lastRenderedPageBreak/>
              <w:t>художественных произведений, выявлять их связь с современностью</w:t>
            </w:r>
          </w:p>
        </w:tc>
      </w:tr>
      <w:tr w:rsidR="007B2C11" w14:paraId="3C22666B" w14:textId="77777777" w:rsidTr="0078096F">
        <w:trPr>
          <w:trHeight w:val="1578"/>
        </w:trPr>
        <w:tc>
          <w:tcPr>
            <w:tcW w:w="4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549680" w14:textId="77777777" w:rsidR="007B2C11" w:rsidRDefault="00837B7F">
            <w:pPr>
              <w:spacing w:after="0" w:line="240" w:lineRule="auto"/>
              <w:rPr>
                <w:rFonts w:ascii="Times New Roman" w:hAnsi="Times New Roman"/>
                <w:sz w:val="24"/>
              </w:rPr>
            </w:pPr>
            <w:r>
              <w:rPr>
                <w:rFonts w:ascii="Times New Roman" w:hAnsi="Times New Roman"/>
                <w:sz w:val="24"/>
              </w:rPr>
              <w:lastRenderedPageBreak/>
              <w:t>ОК 09. Пользоваться профессиональной документацией на государственном и иностранном языках</w:t>
            </w: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1E5ED9" w14:textId="77777777" w:rsidR="007B2C11" w:rsidRPr="0078096F" w:rsidRDefault="00837B7F" w:rsidP="0078096F">
            <w:pPr>
              <w:spacing w:after="0" w:line="240" w:lineRule="auto"/>
              <w:jc w:val="both"/>
              <w:rPr>
                <w:rFonts w:ascii="Times New Roman" w:hAnsi="Times New Roman" w:cs="Times New Roman"/>
                <w:sz w:val="24"/>
                <w:szCs w:val="24"/>
                <w:highlight w:val="white"/>
              </w:rPr>
            </w:pPr>
            <w:r w:rsidRPr="0078096F">
              <w:rPr>
                <w:rFonts w:ascii="Times New Roman" w:hAnsi="Times New Roman" w:cs="Times New Roman"/>
                <w:sz w:val="24"/>
                <w:szCs w:val="24"/>
                <w:highlight w:val="white"/>
              </w:rPr>
              <w:t xml:space="preserve">- наличие мотивации к обучению и личностному развитию; </w:t>
            </w:r>
          </w:p>
          <w:p w14:paraId="2929AD6F" w14:textId="77777777" w:rsidR="007B2C11" w:rsidRPr="0078096F" w:rsidRDefault="00837B7F" w:rsidP="0078096F">
            <w:pPr>
              <w:spacing w:after="0" w:line="240" w:lineRule="auto"/>
              <w:jc w:val="both"/>
              <w:rPr>
                <w:rFonts w:ascii="Times New Roman" w:hAnsi="Times New Roman" w:cs="Times New Roman"/>
                <w:sz w:val="24"/>
                <w:szCs w:val="24"/>
                <w:highlight w:val="white"/>
              </w:rPr>
            </w:pPr>
            <w:r w:rsidRPr="0078096F">
              <w:rPr>
                <w:rFonts w:ascii="Times New Roman" w:hAnsi="Times New Roman" w:cs="Times New Roman"/>
                <w:sz w:val="24"/>
                <w:szCs w:val="24"/>
                <w:highlight w:val="white"/>
              </w:rPr>
              <w:t>В области ценности научного познания:</w:t>
            </w:r>
          </w:p>
          <w:p w14:paraId="3EEF45E1"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w:t>
            </w:r>
            <w:r w:rsidRPr="0078096F">
              <w:rPr>
                <w:rFonts w:ascii="Times New Roman" w:hAnsi="Times New Roman" w:cs="Times New Roman"/>
                <w:sz w:val="24"/>
                <w:szCs w:val="24"/>
                <w:highlight w:val="white"/>
              </w:rPr>
              <w:t>знанию своего места в поликультурном мире;</w:t>
            </w:r>
            <w:r w:rsidRPr="0078096F">
              <w:rPr>
                <w:rFonts w:ascii="Times New Roman" w:hAnsi="Times New Roman" w:cs="Times New Roman"/>
                <w:sz w:val="24"/>
                <w:szCs w:val="24"/>
              </w:rPr>
              <w:t xml:space="preserve"> </w:t>
            </w:r>
          </w:p>
          <w:p w14:paraId="7C58984F"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highlight w:val="white"/>
              </w:rPr>
              <w:t>- совершенствование языковой и читательской культуры как средства взаимодействия между людьми и познания мира;</w:t>
            </w:r>
            <w:r w:rsidRPr="0078096F">
              <w:rPr>
                <w:rFonts w:ascii="Times New Roman" w:hAnsi="Times New Roman" w:cs="Times New Roman"/>
                <w:sz w:val="24"/>
                <w:szCs w:val="24"/>
              </w:rPr>
              <w:t xml:space="preserve"> </w:t>
            </w:r>
          </w:p>
          <w:p w14:paraId="6DD80B27" w14:textId="77777777" w:rsidR="007B2C11" w:rsidRPr="0078096F" w:rsidRDefault="00837B7F" w:rsidP="0078096F">
            <w:pPr>
              <w:spacing w:after="0" w:line="240" w:lineRule="auto"/>
              <w:jc w:val="both"/>
              <w:rPr>
                <w:rFonts w:ascii="Times New Roman" w:hAnsi="Times New Roman" w:cs="Times New Roman"/>
                <w:sz w:val="24"/>
                <w:szCs w:val="24"/>
                <w:highlight w:val="white"/>
              </w:rPr>
            </w:pPr>
            <w:r w:rsidRPr="0078096F">
              <w:rPr>
                <w:rFonts w:ascii="Times New Roman" w:hAnsi="Times New Roman" w:cs="Times New Roman"/>
                <w:sz w:val="24"/>
                <w:szCs w:val="24"/>
                <w:highlight w:val="white"/>
              </w:rPr>
              <w:t xml:space="preserve">- осознание ценности научной деятельности, готовность осуществлять проектную и </w:t>
            </w:r>
            <w:r w:rsidRPr="0078096F">
              <w:rPr>
                <w:rFonts w:ascii="Times New Roman" w:hAnsi="Times New Roman" w:cs="Times New Roman"/>
                <w:sz w:val="24"/>
                <w:szCs w:val="24"/>
                <w:highlight w:val="white"/>
              </w:rPr>
              <w:t>исследовательскую деятельность индивидуально и в группе;</w:t>
            </w:r>
          </w:p>
          <w:p w14:paraId="1430CC22" w14:textId="77777777" w:rsidR="007B2C11" w:rsidRPr="0078096F" w:rsidRDefault="00837B7F" w:rsidP="0078096F">
            <w:pPr>
              <w:spacing w:after="0" w:line="240" w:lineRule="auto"/>
              <w:jc w:val="both"/>
              <w:rPr>
                <w:rFonts w:ascii="Times New Roman" w:hAnsi="Times New Roman" w:cs="Times New Roman"/>
                <w:sz w:val="24"/>
                <w:szCs w:val="24"/>
                <w:highlight w:val="white"/>
              </w:rPr>
            </w:pPr>
            <w:r w:rsidRPr="0078096F">
              <w:rPr>
                <w:rFonts w:ascii="Times New Roman" w:hAnsi="Times New Roman" w:cs="Times New Roman"/>
                <w:sz w:val="24"/>
                <w:szCs w:val="24"/>
                <w:highlight w:val="white"/>
              </w:rPr>
              <w:t>Овладение универсальными учебными познавательными действиями:</w:t>
            </w:r>
          </w:p>
          <w:p w14:paraId="2F13FCA9" w14:textId="77777777" w:rsidR="007B2C11" w:rsidRPr="0078096F" w:rsidRDefault="00837B7F" w:rsidP="0078096F">
            <w:pPr>
              <w:spacing w:after="0" w:line="240" w:lineRule="auto"/>
              <w:jc w:val="both"/>
              <w:rPr>
                <w:rFonts w:ascii="Times New Roman" w:hAnsi="Times New Roman" w:cs="Times New Roman"/>
                <w:sz w:val="24"/>
                <w:szCs w:val="24"/>
                <w:highlight w:val="white"/>
              </w:rPr>
            </w:pPr>
            <w:r w:rsidRPr="0078096F">
              <w:rPr>
                <w:rFonts w:ascii="Times New Roman" w:hAnsi="Times New Roman" w:cs="Times New Roman"/>
                <w:sz w:val="24"/>
                <w:szCs w:val="24"/>
                <w:highlight w:val="white"/>
              </w:rPr>
              <w:t>б) базовые исследовательские действия:</w:t>
            </w:r>
          </w:p>
          <w:p w14:paraId="2CD09DBD"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14:paraId="5A4013EE"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14:paraId="67497B1C"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xml:space="preserve">- овладение видами деятельности по получению нового знания, его интерпретации, </w:t>
            </w:r>
            <w:r w:rsidRPr="0078096F">
              <w:rPr>
                <w:rFonts w:ascii="Times New Roman" w:hAnsi="Times New Roman" w:cs="Times New Roman"/>
                <w:sz w:val="24"/>
                <w:szCs w:val="24"/>
              </w:rPr>
              <w:lastRenderedPageBreak/>
              <w:t>преобразованию и применению в различных учебных</w:t>
            </w:r>
            <w:r w:rsidRPr="0078096F">
              <w:rPr>
                <w:rFonts w:ascii="Times New Roman" w:hAnsi="Times New Roman" w:cs="Times New Roman"/>
                <w:sz w:val="24"/>
                <w:szCs w:val="24"/>
              </w:rPr>
              <w:t xml:space="preserve"> ситуациях, в том числе при создании учебных и социальных проектов; </w:t>
            </w:r>
          </w:p>
          <w:p w14:paraId="0904BF5C"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xml:space="preserve">- формирование научного типа мышления, владение научной терминологией, ключевыми понятиями и методами; </w:t>
            </w:r>
          </w:p>
          <w:p w14:paraId="162DEC43"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-осуществлять целенаправленный поиск переноса средств и способов действия в професс</w:t>
            </w:r>
            <w:r w:rsidRPr="0078096F">
              <w:rPr>
                <w:rFonts w:ascii="Times New Roman" w:hAnsi="Times New Roman" w:cs="Times New Roman"/>
                <w:sz w:val="24"/>
                <w:szCs w:val="24"/>
              </w:rPr>
              <w:t>иональную среду</w:t>
            </w: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CD96E2" w14:textId="77777777" w:rsidR="007B2C11" w:rsidRPr="0078096F" w:rsidRDefault="00837B7F" w:rsidP="0078096F">
            <w:pPr>
              <w:spacing w:after="0" w:line="240" w:lineRule="auto"/>
              <w:jc w:val="both"/>
              <w:rPr>
                <w:rFonts w:ascii="Times New Roman" w:hAnsi="Times New Roman" w:cs="Times New Roman"/>
                <w:sz w:val="24"/>
                <w:szCs w:val="24"/>
              </w:rPr>
            </w:pPr>
            <w:proofErr w:type="spellStart"/>
            <w:r w:rsidRPr="0078096F">
              <w:rPr>
                <w:rFonts w:ascii="Times New Roman" w:hAnsi="Times New Roman" w:cs="Times New Roman"/>
                <w:sz w:val="24"/>
                <w:szCs w:val="24"/>
              </w:rPr>
              <w:lastRenderedPageBreak/>
              <w:t>ПРб</w:t>
            </w:r>
            <w:proofErr w:type="spellEnd"/>
            <w:r w:rsidRPr="0078096F">
              <w:rPr>
                <w:rFonts w:ascii="Times New Roman" w:hAnsi="Times New Roman" w:cs="Times New Roman"/>
                <w:sz w:val="24"/>
                <w:szCs w:val="24"/>
              </w:rPr>
              <w:t xml:space="preserve"> 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w:t>
            </w:r>
            <w:r w:rsidRPr="0078096F">
              <w:rPr>
                <w:rFonts w:ascii="Times New Roman" w:hAnsi="Times New Roman" w:cs="Times New Roman"/>
                <w:sz w:val="24"/>
                <w:szCs w:val="24"/>
              </w:rPr>
              <w:t>ий, докладов, тезисов, конспектов, рефератов, а также написания отзывов и сочинений различных жанров (объем сочинения - не менее 250 слов); уметь редактировать и совершенствовать собственные письменные высказывания с учетом норм русского литературного язык</w:t>
            </w:r>
            <w:r w:rsidRPr="0078096F">
              <w:rPr>
                <w:rFonts w:ascii="Times New Roman" w:hAnsi="Times New Roman" w:cs="Times New Roman"/>
                <w:sz w:val="24"/>
                <w:szCs w:val="24"/>
              </w:rPr>
              <w:t>а</w:t>
            </w:r>
          </w:p>
        </w:tc>
      </w:tr>
      <w:tr w:rsidR="007B2C11" w14:paraId="11AF3FAD" w14:textId="77777777" w:rsidTr="0078096F">
        <w:trPr>
          <w:trHeight w:val="235"/>
        </w:trPr>
        <w:tc>
          <w:tcPr>
            <w:tcW w:w="42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BFFCB4" w14:textId="77777777" w:rsidR="007B2C11" w:rsidRDefault="00837B7F">
            <w:pPr>
              <w:spacing w:after="0" w:line="240" w:lineRule="auto"/>
              <w:rPr>
                <w:rFonts w:ascii="Times New Roman" w:hAnsi="Times New Roman"/>
                <w:b/>
                <w:i/>
                <w:sz w:val="24"/>
              </w:rPr>
            </w:pPr>
            <w:r>
              <w:rPr>
                <w:rFonts w:ascii="Times New Roman" w:hAnsi="Times New Roman"/>
                <w:b/>
                <w:i/>
                <w:sz w:val="24"/>
              </w:rPr>
              <w:t>ПК</w:t>
            </w:r>
            <w:r>
              <w:rPr>
                <w:rFonts w:ascii="Times New Roman" w:hAnsi="Times New Roman"/>
                <w:b/>
                <w:i/>
                <w:sz w:val="24"/>
                <w:vertAlign w:val="superscript"/>
              </w:rPr>
              <w:footnoteReference w:id="4"/>
            </w:r>
            <w:r>
              <w:rPr>
                <w:rFonts w:ascii="Times New Roman" w:hAnsi="Times New Roman"/>
                <w:b/>
                <w:i/>
                <w:sz w:val="24"/>
              </w:rPr>
              <w:t>…</w:t>
            </w: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4E3318" w14:textId="77777777" w:rsidR="007B2C11" w:rsidRPr="0078096F" w:rsidRDefault="007B2C11" w:rsidP="0078096F">
            <w:pPr>
              <w:spacing w:after="0" w:line="240" w:lineRule="auto"/>
              <w:jc w:val="both"/>
              <w:rPr>
                <w:rFonts w:ascii="Times New Roman" w:hAnsi="Times New Roman" w:cs="Times New Roman"/>
                <w:sz w:val="24"/>
                <w:szCs w:val="24"/>
                <w:highlight w:val="white"/>
              </w:rPr>
            </w:pPr>
          </w:p>
        </w:tc>
        <w:tc>
          <w:tcPr>
            <w:tcW w:w="56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0B1848" w14:textId="77777777" w:rsidR="007B2C11" w:rsidRPr="0078096F" w:rsidRDefault="007B2C11" w:rsidP="0078096F">
            <w:pPr>
              <w:spacing w:after="0" w:line="240" w:lineRule="auto"/>
              <w:rPr>
                <w:rFonts w:ascii="Times New Roman" w:hAnsi="Times New Roman" w:cs="Times New Roman"/>
                <w:sz w:val="24"/>
                <w:szCs w:val="24"/>
              </w:rPr>
            </w:pPr>
          </w:p>
        </w:tc>
      </w:tr>
    </w:tbl>
    <w:p w14:paraId="0B2A8833" w14:textId="77777777" w:rsidR="007B2C11" w:rsidRDefault="00837B7F">
      <w:pPr>
        <w:tabs>
          <w:tab w:val="center" w:pos="7285"/>
        </w:tabs>
        <w:spacing w:after="0" w:line="240" w:lineRule="auto"/>
        <w:rPr>
          <w:rFonts w:ascii="Times New Roman" w:hAnsi="Times New Roman"/>
          <w:sz w:val="24"/>
        </w:rPr>
      </w:pPr>
      <w:bookmarkStart w:id="7" w:name="_Hlk120300275"/>
      <w:bookmarkEnd w:id="7"/>
      <w:r>
        <w:rPr>
          <w:rFonts w:ascii="Times New Roman" w:hAnsi="Times New Roman"/>
          <w:sz w:val="24"/>
        </w:rPr>
        <w:tab/>
      </w:r>
    </w:p>
    <w:p w14:paraId="79B7B06A" w14:textId="77777777" w:rsidR="007B2C11" w:rsidRDefault="007B2C11">
      <w:pPr>
        <w:sectPr w:rsidR="007B2C11" w:rsidSect="0078096F">
          <w:footerReference w:type="default" r:id="rId8"/>
          <w:pgSz w:w="16838" w:h="11906" w:orient="landscape"/>
          <w:pgMar w:top="851" w:right="567" w:bottom="851" w:left="567" w:header="709" w:footer="709" w:gutter="0"/>
          <w:cols w:space="720"/>
        </w:sectPr>
      </w:pPr>
    </w:p>
    <w:p w14:paraId="16F7D2F0" w14:textId="77777777" w:rsidR="007B2C11" w:rsidRDefault="00837B7F">
      <w:pPr>
        <w:pStyle w:val="1"/>
        <w:ind w:firstLine="709"/>
        <w:jc w:val="both"/>
        <w:rPr>
          <w:b/>
        </w:rPr>
      </w:pPr>
      <w:bookmarkStart w:id="8" w:name="__RefHeading___2"/>
      <w:bookmarkEnd w:id="8"/>
      <w:r>
        <w:rPr>
          <w:b/>
        </w:rPr>
        <w:lastRenderedPageBreak/>
        <w:t>2. Структура и содержание общеобразовательной дисциплины</w:t>
      </w:r>
    </w:p>
    <w:p w14:paraId="3C64018D" w14:textId="77777777" w:rsidR="007B2C11" w:rsidRDefault="007B2C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ascii="Times New Roman" w:hAnsi="Times New Roman"/>
          <w:b/>
          <w:sz w:val="24"/>
        </w:rPr>
      </w:pPr>
    </w:p>
    <w:p w14:paraId="639C592F" w14:textId="77777777" w:rsidR="007B2C11" w:rsidRDefault="00837B7F">
      <w:pPr>
        <w:rPr>
          <w:rFonts w:ascii="Times New Roman" w:hAnsi="Times New Roman"/>
        </w:rPr>
      </w:pPr>
      <w:r>
        <w:rPr>
          <w:rFonts w:ascii="Times New Roman" w:hAnsi="Times New Roman"/>
        </w:rPr>
        <w:t>2.1. Объем дисциплины и виды учебной работы (вариант 1 - 108 часов, базовый уровень)</w:t>
      </w:r>
    </w:p>
    <w:tbl>
      <w:tblPr>
        <w:tblW w:w="0" w:type="auto"/>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937"/>
        <w:gridCol w:w="1445"/>
      </w:tblGrid>
      <w:tr w:rsidR="007B2C11" w14:paraId="73B026F4" w14:textId="77777777">
        <w:trPr>
          <w:trHeight w:val="460"/>
        </w:trPr>
        <w:tc>
          <w:tcPr>
            <w:tcW w:w="7937" w:type="dxa"/>
            <w:tcBorders>
              <w:top w:val="single" w:sz="6" w:space="0" w:color="000000"/>
              <w:left w:val="single" w:sz="6" w:space="0" w:color="000000"/>
              <w:bottom w:val="single" w:sz="6" w:space="0" w:color="000000"/>
              <w:right w:val="single" w:sz="6" w:space="0" w:color="000000"/>
            </w:tcBorders>
            <w:vAlign w:val="center"/>
          </w:tcPr>
          <w:p w14:paraId="00164D8C" w14:textId="77777777" w:rsidR="007B2C11" w:rsidRDefault="00837B7F">
            <w:pPr>
              <w:spacing w:after="0" w:line="240" w:lineRule="auto"/>
              <w:jc w:val="center"/>
              <w:rPr>
                <w:rFonts w:ascii="Times New Roman" w:hAnsi="Times New Roman"/>
                <w:b/>
                <w:sz w:val="24"/>
              </w:rPr>
            </w:pPr>
            <w:r>
              <w:rPr>
                <w:rFonts w:ascii="Times New Roman" w:hAnsi="Times New Roman"/>
                <w:b/>
                <w:sz w:val="24"/>
              </w:rPr>
              <w:t>Вид учебной работы</w:t>
            </w:r>
          </w:p>
        </w:tc>
        <w:tc>
          <w:tcPr>
            <w:tcW w:w="1445" w:type="dxa"/>
            <w:tcBorders>
              <w:top w:val="single" w:sz="6" w:space="0" w:color="000000"/>
              <w:left w:val="single" w:sz="6" w:space="0" w:color="000000"/>
              <w:bottom w:val="single" w:sz="6" w:space="0" w:color="000000"/>
              <w:right w:val="single" w:sz="6" w:space="0" w:color="000000"/>
            </w:tcBorders>
            <w:vAlign w:val="center"/>
          </w:tcPr>
          <w:p w14:paraId="72A9B5CB" w14:textId="77777777" w:rsidR="007B2C11" w:rsidRDefault="00837B7F">
            <w:pPr>
              <w:spacing w:after="0" w:line="240" w:lineRule="auto"/>
              <w:jc w:val="center"/>
              <w:rPr>
                <w:rFonts w:ascii="Times New Roman" w:hAnsi="Times New Roman"/>
                <w:b/>
                <w:i/>
                <w:sz w:val="24"/>
              </w:rPr>
            </w:pPr>
            <w:r>
              <w:rPr>
                <w:rFonts w:ascii="Times New Roman" w:hAnsi="Times New Roman"/>
                <w:b/>
                <w:i/>
                <w:sz w:val="24"/>
              </w:rPr>
              <w:t>Объем в часах*</w:t>
            </w:r>
          </w:p>
        </w:tc>
      </w:tr>
      <w:tr w:rsidR="007B2C11" w14:paraId="788475FC" w14:textId="77777777">
        <w:trPr>
          <w:trHeight w:val="460"/>
        </w:trPr>
        <w:tc>
          <w:tcPr>
            <w:tcW w:w="7937" w:type="dxa"/>
            <w:tcBorders>
              <w:top w:val="single" w:sz="6" w:space="0" w:color="000000"/>
              <w:left w:val="single" w:sz="6" w:space="0" w:color="000000"/>
              <w:bottom w:val="single" w:sz="6" w:space="0" w:color="000000"/>
              <w:right w:val="single" w:sz="6" w:space="0" w:color="000000"/>
            </w:tcBorders>
          </w:tcPr>
          <w:p w14:paraId="47D35002" w14:textId="77777777" w:rsidR="007B2C11" w:rsidRDefault="00837B7F">
            <w:pPr>
              <w:spacing w:line="240" w:lineRule="auto"/>
              <w:rPr>
                <w:rFonts w:ascii="Times New Roman" w:hAnsi="Times New Roman"/>
                <w:b/>
                <w:sz w:val="24"/>
              </w:rPr>
            </w:pPr>
            <w:r>
              <w:rPr>
                <w:rFonts w:ascii="Times New Roman" w:hAnsi="Times New Roman"/>
                <w:b/>
                <w:sz w:val="24"/>
              </w:rPr>
              <w:t xml:space="preserve">Объем </w:t>
            </w:r>
            <w:r>
              <w:rPr>
                <w:rFonts w:ascii="Times New Roman" w:hAnsi="Times New Roman"/>
                <w:b/>
                <w:sz w:val="24"/>
              </w:rPr>
              <w:t>образовательной программы дисциплины</w:t>
            </w:r>
          </w:p>
        </w:tc>
        <w:tc>
          <w:tcPr>
            <w:tcW w:w="1445" w:type="dxa"/>
            <w:tcBorders>
              <w:top w:val="single" w:sz="6" w:space="0" w:color="000000"/>
              <w:left w:val="single" w:sz="6" w:space="0" w:color="000000"/>
              <w:bottom w:val="single" w:sz="6" w:space="0" w:color="000000"/>
              <w:right w:val="single" w:sz="6" w:space="0" w:color="000000"/>
            </w:tcBorders>
          </w:tcPr>
          <w:p w14:paraId="10B12FD3" w14:textId="77777777" w:rsidR="007B2C11" w:rsidRDefault="00837B7F">
            <w:pPr>
              <w:spacing w:line="240" w:lineRule="auto"/>
              <w:jc w:val="center"/>
              <w:rPr>
                <w:rFonts w:ascii="Times New Roman" w:hAnsi="Times New Roman"/>
                <w:b/>
                <w:i/>
                <w:sz w:val="24"/>
              </w:rPr>
            </w:pPr>
            <w:r>
              <w:rPr>
                <w:rFonts w:ascii="Times New Roman" w:hAnsi="Times New Roman"/>
                <w:b/>
                <w:i/>
                <w:sz w:val="24"/>
              </w:rPr>
              <w:t>10</w:t>
            </w:r>
            <w:r>
              <w:rPr>
                <w:rFonts w:ascii="Times New Roman" w:hAnsi="Times New Roman"/>
                <w:b/>
                <w:i/>
                <w:sz w:val="24"/>
              </w:rPr>
              <w:t>1</w:t>
            </w:r>
          </w:p>
        </w:tc>
      </w:tr>
      <w:tr w:rsidR="007B2C11" w14:paraId="6C0D5ABC" w14:textId="77777777">
        <w:trPr>
          <w:trHeight w:val="460"/>
        </w:trPr>
        <w:tc>
          <w:tcPr>
            <w:tcW w:w="7937" w:type="dxa"/>
            <w:tcBorders>
              <w:top w:val="single" w:sz="6" w:space="0" w:color="000000"/>
              <w:left w:val="single" w:sz="6" w:space="0" w:color="000000"/>
              <w:bottom w:val="single" w:sz="6" w:space="0" w:color="000000"/>
              <w:right w:val="single" w:sz="6" w:space="0" w:color="000000"/>
            </w:tcBorders>
          </w:tcPr>
          <w:p w14:paraId="0CAF3791" w14:textId="77777777" w:rsidR="007B2C11" w:rsidRDefault="00837B7F">
            <w:pPr>
              <w:spacing w:line="240" w:lineRule="auto"/>
              <w:rPr>
                <w:rFonts w:ascii="Times New Roman" w:hAnsi="Times New Roman"/>
                <w:b/>
                <w:sz w:val="24"/>
              </w:rPr>
            </w:pPr>
            <w:r>
              <w:rPr>
                <w:rFonts w:ascii="Times New Roman" w:hAnsi="Times New Roman"/>
                <w:b/>
                <w:sz w:val="24"/>
              </w:rPr>
              <w:t>в т. ч.:</w:t>
            </w:r>
          </w:p>
        </w:tc>
        <w:tc>
          <w:tcPr>
            <w:tcW w:w="1445" w:type="dxa"/>
            <w:tcBorders>
              <w:top w:val="single" w:sz="6" w:space="0" w:color="000000"/>
              <w:left w:val="single" w:sz="6" w:space="0" w:color="000000"/>
              <w:bottom w:val="single" w:sz="6" w:space="0" w:color="000000"/>
              <w:right w:val="single" w:sz="6" w:space="0" w:color="000000"/>
            </w:tcBorders>
          </w:tcPr>
          <w:p w14:paraId="38F36242" w14:textId="77777777" w:rsidR="007B2C11" w:rsidRDefault="007B2C11">
            <w:pPr>
              <w:spacing w:line="240" w:lineRule="auto"/>
              <w:jc w:val="center"/>
              <w:rPr>
                <w:rFonts w:ascii="Times New Roman" w:hAnsi="Times New Roman"/>
                <w:b/>
                <w:i/>
                <w:sz w:val="24"/>
              </w:rPr>
            </w:pPr>
          </w:p>
        </w:tc>
      </w:tr>
      <w:tr w:rsidR="007B2C11" w14:paraId="0CF15277" w14:textId="77777777">
        <w:trPr>
          <w:trHeight w:val="460"/>
        </w:trPr>
        <w:tc>
          <w:tcPr>
            <w:tcW w:w="7937" w:type="dxa"/>
            <w:tcBorders>
              <w:top w:val="single" w:sz="6" w:space="0" w:color="000000"/>
              <w:left w:val="single" w:sz="6" w:space="0" w:color="000000"/>
              <w:bottom w:val="single" w:sz="6" w:space="0" w:color="000000"/>
              <w:right w:val="single" w:sz="6" w:space="0" w:color="000000"/>
            </w:tcBorders>
          </w:tcPr>
          <w:p w14:paraId="575ED98E" w14:textId="77777777" w:rsidR="007B2C11" w:rsidRDefault="00837B7F">
            <w:pPr>
              <w:spacing w:line="240" w:lineRule="auto"/>
              <w:rPr>
                <w:rFonts w:ascii="Times New Roman" w:hAnsi="Times New Roman"/>
                <w:b/>
                <w:sz w:val="24"/>
              </w:rPr>
            </w:pPr>
            <w:r>
              <w:rPr>
                <w:rFonts w:ascii="Times New Roman" w:hAnsi="Times New Roman"/>
                <w:b/>
                <w:sz w:val="24"/>
              </w:rPr>
              <w:t>Основное содержание</w:t>
            </w:r>
          </w:p>
        </w:tc>
        <w:tc>
          <w:tcPr>
            <w:tcW w:w="1445" w:type="dxa"/>
            <w:tcBorders>
              <w:top w:val="single" w:sz="6" w:space="0" w:color="000000"/>
              <w:left w:val="single" w:sz="6" w:space="0" w:color="000000"/>
              <w:bottom w:val="single" w:sz="6" w:space="0" w:color="000000"/>
              <w:right w:val="single" w:sz="6" w:space="0" w:color="000000"/>
            </w:tcBorders>
          </w:tcPr>
          <w:p w14:paraId="6CCCEEC8" w14:textId="77777777" w:rsidR="007B2C11" w:rsidRDefault="00837B7F">
            <w:pPr>
              <w:spacing w:line="240" w:lineRule="auto"/>
              <w:jc w:val="center"/>
              <w:rPr>
                <w:rFonts w:ascii="Times New Roman" w:hAnsi="Times New Roman"/>
                <w:b/>
                <w:i/>
                <w:sz w:val="24"/>
              </w:rPr>
            </w:pPr>
            <w:r>
              <w:rPr>
                <w:rFonts w:ascii="Times New Roman" w:hAnsi="Times New Roman"/>
                <w:b/>
                <w:i/>
                <w:sz w:val="24"/>
              </w:rPr>
              <w:t>87</w:t>
            </w:r>
          </w:p>
        </w:tc>
      </w:tr>
      <w:tr w:rsidR="007B2C11" w14:paraId="7E223F0B" w14:textId="77777777">
        <w:trPr>
          <w:trHeight w:val="490"/>
        </w:trPr>
        <w:tc>
          <w:tcPr>
            <w:tcW w:w="9382" w:type="dxa"/>
            <w:gridSpan w:val="2"/>
            <w:tcBorders>
              <w:top w:val="single" w:sz="6" w:space="0" w:color="000000"/>
              <w:left w:val="single" w:sz="6" w:space="0" w:color="000000"/>
              <w:bottom w:val="single" w:sz="6" w:space="0" w:color="000000"/>
              <w:right w:val="single" w:sz="6" w:space="0" w:color="000000"/>
            </w:tcBorders>
            <w:vAlign w:val="center"/>
          </w:tcPr>
          <w:p w14:paraId="20F5509C" w14:textId="77777777" w:rsidR="007B2C11" w:rsidRDefault="00837B7F">
            <w:pPr>
              <w:spacing w:line="240" w:lineRule="auto"/>
              <w:rPr>
                <w:rFonts w:ascii="Times New Roman" w:hAnsi="Times New Roman"/>
                <w:sz w:val="24"/>
                <w:highlight w:val="yellow"/>
              </w:rPr>
            </w:pPr>
            <w:r>
              <w:rPr>
                <w:rFonts w:ascii="Times New Roman" w:hAnsi="Times New Roman"/>
                <w:sz w:val="24"/>
              </w:rPr>
              <w:t>в т.ч.:</w:t>
            </w:r>
          </w:p>
        </w:tc>
      </w:tr>
      <w:tr w:rsidR="007B2C11" w14:paraId="2C6EF903" w14:textId="77777777">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02D9890D" w14:textId="77777777" w:rsidR="007B2C11" w:rsidRDefault="00837B7F">
            <w:pPr>
              <w:spacing w:line="240" w:lineRule="auto"/>
              <w:rPr>
                <w:rFonts w:ascii="Times New Roman" w:hAnsi="Times New Roman"/>
                <w:sz w:val="24"/>
              </w:rPr>
            </w:pPr>
            <w:r>
              <w:rPr>
                <w:rFonts w:ascii="Times New Roman" w:hAnsi="Times New Roman"/>
                <w:sz w:val="24"/>
              </w:rPr>
              <w:t>теоретическое обучение</w:t>
            </w:r>
          </w:p>
        </w:tc>
        <w:tc>
          <w:tcPr>
            <w:tcW w:w="1445" w:type="dxa"/>
            <w:tcBorders>
              <w:top w:val="single" w:sz="6" w:space="0" w:color="000000"/>
              <w:left w:val="single" w:sz="6" w:space="0" w:color="000000"/>
              <w:bottom w:val="single" w:sz="6" w:space="0" w:color="000000"/>
              <w:right w:val="single" w:sz="6" w:space="0" w:color="000000"/>
            </w:tcBorders>
            <w:vAlign w:val="center"/>
          </w:tcPr>
          <w:p w14:paraId="6E6B7B88" w14:textId="77777777" w:rsidR="007B2C11" w:rsidRDefault="00837B7F">
            <w:pPr>
              <w:spacing w:line="240" w:lineRule="auto"/>
              <w:jc w:val="center"/>
              <w:rPr>
                <w:rFonts w:ascii="Times New Roman" w:hAnsi="Times New Roman"/>
                <w:sz w:val="24"/>
              </w:rPr>
            </w:pPr>
            <w:r>
              <w:rPr>
                <w:rFonts w:ascii="Times New Roman" w:hAnsi="Times New Roman"/>
                <w:sz w:val="24"/>
              </w:rPr>
              <w:t>9</w:t>
            </w:r>
          </w:p>
        </w:tc>
      </w:tr>
      <w:tr w:rsidR="007B2C11" w14:paraId="17B7251A" w14:textId="77777777">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3853A229" w14:textId="77777777" w:rsidR="007B2C11" w:rsidRDefault="00837B7F">
            <w:pPr>
              <w:spacing w:line="240" w:lineRule="auto"/>
              <w:rPr>
                <w:rFonts w:ascii="Times New Roman" w:hAnsi="Times New Roman"/>
                <w:sz w:val="24"/>
              </w:rPr>
            </w:pPr>
            <w:r>
              <w:rPr>
                <w:rFonts w:ascii="Times New Roman" w:hAnsi="Times New Roman"/>
                <w:sz w:val="24"/>
              </w:rPr>
              <w:t>практические занятия</w:t>
            </w:r>
            <w:r>
              <w:rPr>
                <w:rFonts w:ascii="Times New Roman" w:hAnsi="Times New Roman"/>
                <w:i/>
                <w:sz w:val="24"/>
              </w:rPr>
              <w:t xml:space="preserve"> </w:t>
            </w:r>
          </w:p>
        </w:tc>
        <w:tc>
          <w:tcPr>
            <w:tcW w:w="1445" w:type="dxa"/>
            <w:tcBorders>
              <w:top w:val="single" w:sz="6" w:space="0" w:color="000000"/>
              <w:left w:val="single" w:sz="6" w:space="0" w:color="000000"/>
              <w:bottom w:val="single" w:sz="6" w:space="0" w:color="000000"/>
              <w:right w:val="single" w:sz="6" w:space="0" w:color="000000"/>
            </w:tcBorders>
            <w:vAlign w:val="center"/>
          </w:tcPr>
          <w:p w14:paraId="7B80CFF7" w14:textId="77777777" w:rsidR="007B2C11" w:rsidRDefault="00837B7F">
            <w:pPr>
              <w:spacing w:line="240" w:lineRule="auto"/>
              <w:jc w:val="center"/>
              <w:rPr>
                <w:rFonts w:ascii="Times New Roman" w:hAnsi="Times New Roman"/>
                <w:sz w:val="24"/>
              </w:rPr>
            </w:pPr>
            <w:r>
              <w:rPr>
                <w:rFonts w:ascii="Times New Roman" w:hAnsi="Times New Roman"/>
                <w:sz w:val="24"/>
              </w:rPr>
              <w:t>78</w:t>
            </w:r>
          </w:p>
        </w:tc>
      </w:tr>
      <w:tr w:rsidR="007B2C11" w14:paraId="47FCDFE6" w14:textId="77777777">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68171F59" w14:textId="77777777" w:rsidR="007B2C11" w:rsidRDefault="00837B7F">
            <w:pPr>
              <w:tabs>
                <w:tab w:val="left" w:pos="447"/>
              </w:tabs>
              <w:spacing w:after="0" w:line="276" w:lineRule="auto"/>
              <w:rPr>
                <w:rFonts w:ascii="Times New Roman" w:hAnsi="Times New Roman"/>
                <w:b/>
                <w:sz w:val="24"/>
              </w:rPr>
            </w:pPr>
            <w:r>
              <w:rPr>
                <w:rFonts w:ascii="Times New Roman" w:hAnsi="Times New Roman"/>
                <w:b/>
                <w:sz w:val="24"/>
              </w:rPr>
              <w:t>Профессионально-ориентированное содержание (содержание прикладного модуля)</w:t>
            </w:r>
          </w:p>
        </w:tc>
        <w:tc>
          <w:tcPr>
            <w:tcW w:w="1445" w:type="dxa"/>
            <w:tcBorders>
              <w:top w:val="single" w:sz="6" w:space="0" w:color="000000"/>
              <w:left w:val="single" w:sz="6" w:space="0" w:color="000000"/>
              <w:bottom w:val="single" w:sz="6" w:space="0" w:color="000000"/>
              <w:right w:val="single" w:sz="6" w:space="0" w:color="000000"/>
            </w:tcBorders>
            <w:vAlign w:val="center"/>
          </w:tcPr>
          <w:p w14:paraId="5A1A8F6B" w14:textId="77777777" w:rsidR="007B2C11" w:rsidRDefault="00837B7F">
            <w:pPr>
              <w:spacing w:line="240" w:lineRule="auto"/>
              <w:jc w:val="center"/>
              <w:rPr>
                <w:rFonts w:ascii="Times New Roman" w:hAnsi="Times New Roman"/>
                <w:b/>
                <w:sz w:val="24"/>
              </w:rPr>
            </w:pPr>
            <w:r>
              <w:rPr>
                <w:rFonts w:ascii="Times New Roman" w:hAnsi="Times New Roman"/>
                <w:b/>
                <w:sz w:val="24"/>
              </w:rPr>
              <w:t>12</w:t>
            </w:r>
          </w:p>
        </w:tc>
      </w:tr>
      <w:tr w:rsidR="007B2C11" w14:paraId="32A033BB" w14:textId="77777777">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4B266733" w14:textId="77777777" w:rsidR="007B2C11" w:rsidRDefault="00837B7F">
            <w:pPr>
              <w:spacing w:line="240" w:lineRule="auto"/>
              <w:rPr>
                <w:rFonts w:ascii="Times New Roman" w:hAnsi="Times New Roman"/>
                <w:sz w:val="24"/>
              </w:rPr>
            </w:pPr>
            <w:r>
              <w:rPr>
                <w:rFonts w:ascii="Times New Roman" w:hAnsi="Times New Roman"/>
                <w:sz w:val="24"/>
              </w:rPr>
              <w:t>в т. ч.:</w:t>
            </w:r>
          </w:p>
        </w:tc>
        <w:tc>
          <w:tcPr>
            <w:tcW w:w="1445" w:type="dxa"/>
            <w:tcBorders>
              <w:top w:val="single" w:sz="6" w:space="0" w:color="000000"/>
              <w:left w:val="single" w:sz="6" w:space="0" w:color="000000"/>
              <w:bottom w:val="single" w:sz="6" w:space="0" w:color="000000"/>
              <w:right w:val="single" w:sz="6" w:space="0" w:color="000000"/>
            </w:tcBorders>
            <w:vAlign w:val="center"/>
          </w:tcPr>
          <w:p w14:paraId="1B51F7E8" w14:textId="77777777" w:rsidR="007B2C11" w:rsidRDefault="007B2C11">
            <w:pPr>
              <w:spacing w:line="240" w:lineRule="auto"/>
              <w:jc w:val="center"/>
              <w:rPr>
                <w:rFonts w:ascii="Times New Roman" w:hAnsi="Times New Roman"/>
                <w:sz w:val="24"/>
              </w:rPr>
            </w:pPr>
          </w:p>
        </w:tc>
      </w:tr>
      <w:tr w:rsidR="007B2C11" w14:paraId="13BBDC07" w14:textId="77777777">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46ED6C78" w14:textId="77777777" w:rsidR="007B2C11" w:rsidRDefault="00837B7F">
            <w:pPr>
              <w:spacing w:line="240" w:lineRule="auto"/>
              <w:rPr>
                <w:rFonts w:ascii="Times New Roman" w:hAnsi="Times New Roman"/>
                <w:sz w:val="24"/>
              </w:rPr>
            </w:pPr>
            <w:r>
              <w:rPr>
                <w:rFonts w:ascii="Times New Roman" w:hAnsi="Times New Roman"/>
                <w:sz w:val="24"/>
              </w:rPr>
              <w:t xml:space="preserve">теоретическое </w:t>
            </w:r>
            <w:r>
              <w:rPr>
                <w:rFonts w:ascii="Times New Roman" w:hAnsi="Times New Roman"/>
                <w:sz w:val="24"/>
              </w:rPr>
              <w:t>обучение</w:t>
            </w:r>
          </w:p>
        </w:tc>
        <w:tc>
          <w:tcPr>
            <w:tcW w:w="1445" w:type="dxa"/>
            <w:tcBorders>
              <w:top w:val="single" w:sz="6" w:space="0" w:color="000000"/>
              <w:left w:val="single" w:sz="6" w:space="0" w:color="000000"/>
              <w:bottom w:val="single" w:sz="6" w:space="0" w:color="000000"/>
              <w:right w:val="single" w:sz="6" w:space="0" w:color="000000"/>
            </w:tcBorders>
            <w:vAlign w:val="center"/>
          </w:tcPr>
          <w:p w14:paraId="1D6701C6" w14:textId="77777777" w:rsidR="007B2C11" w:rsidRDefault="007B2C11">
            <w:pPr>
              <w:spacing w:line="240" w:lineRule="auto"/>
              <w:jc w:val="center"/>
              <w:rPr>
                <w:rFonts w:ascii="Times New Roman" w:hAnsi="Times New Roman"/>
                <w:sz w:val="24"/>
              </w:rPr>
            </w:pPr>
          </w:p>
        </w:tc>
      </w:tr>
      <w:tr w:rsidR="007B2C11" w14:paraId="7D8D5F32" w14:textId="77777777">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28F4BCE1" w14:textId="77777777" w:rsidR="007B2C11" w:rsidRDefault="00837B7F">
            <w:pPr>
              <w:spacing w:line="240" w:lineRule="auto"/>
              <w:rPr>
                <w:rFonts w:ascii="Times New Roman" w:hAnsi="Times New Roman"/>
                <w:sz w:val="24"/>
              </w:rPr>
            </w:pPr>
            <w:r>
              <w:rPr>
                <w:rFonts w:ascii="Times New Roman" w:hAnsi="Times New Roman"/>
                <w:sz w:val="24"/>
              </w:rPr>
              <w:t>практические занятия</w:t>
            </w:r>
            <w:r>
              <w:rPr>
                <w:rFonts w:ascii="Times New Roman" w:hAnsi="Times New Roman"/>
                <w:i/>
                <w:sz w:val="24"/>
              </w:rPr>
              <w:t xml:space="preserve"> </w:t>
            </w:r>
          </w:p>
        </w:tc>
        <w:tc>
          <w:tcPr>
            <w:tcW w:w="1445" w:type="dxa"/>
            <w:tcBorders>
              <w:top w:val="single" w:sz="6" w:space="0" w:color="000000"/>
              <w:left w:val="single" w:sz="6" w:space="0" w:color="000000"/>
              <w:bottom w:val="single" w:sz="6" w:space="0" w:color="000000"/>
              <w:right w:val="single" w:sz="6" w:space="0" w:color="000000"/>
            </w:tcBorders>
            <w:vAlign w:val="center"/>
          </w:tcPr>
          <w:p w14:paraId="4FFED064" w14:textId="77777777" w:rsidR="007B2C11" w:rsidRDefault="00837B7F">
            <w:pPr>
              <w:spacing w:line="240" w:lineRule="auto"/>
              <w:jc w:val="center"/>
              <w:rPr>
                <w:rFonts w:ascii="Times New Roman" w:hAnsi="Times New Roman"/>
                <w:sz w:val="24"/>
              </w:rPr>
            </w:pPr>
            <w:r>
              <w:rPr>
                <w:rFonts w:ascii="Times New Roman" w:hAnsi="Times New Roman"/>
                <w:sz w:val="24"/>
              </w:rPr>
              <w:t>12</w:t>
            </w:r>
          </w:p>
        </w:tc>
      </w:tr>
      <w:tr w:rsidR="007B2C11" w14:paraId="487C8F74" w14:textId="77777777">
        <w:trPr>
          <w:trHeight w:val="331"/>
        </w:trPr>
        <w:tc>
          <w:tcPr>
            <w:tcW w:w="7937" w:type="dxa"/>
            <w:tcBorders>
              <w:top w:val="single" w:sz="6" w:space="0" w:color="000000"/>
              <w:left w:val="single" w:sz="6" w:space="0" w:color="000000"/>
              <w:bottom w:val="single" w:sz="6" w:space="0" w:color="000000"/>
              <w:right w:val="single" w:sz="6" w:space="0" w:color="000000"/>
            </w:tcBorders>
            <w:vAlign w:val="center"/>
          </w:tcPr>
          <w:p w14:paraId="3389FD52" w14:textId="77777777" w:rsidR="007B2C11" w:rsidRDefault="00837B7F">
            <w:pPr>
              <w:spacing w:line="240" w:lineRule="auto"/>
              <w:rPr>
                <w:rFonts w:ascii="Times New Roman" w:hAnsi="Times New Roman"/>
                <w:b/>
                <w:i/>
                <w:sz w:val="24"/>
              </w:rPr>
            </w:pPr>
            <w:r>
              <w:rPr>
                <w:rFonts w:ascii="Times New Roman" w:hAnsi="Times New Roman"/>
                <w:b/>
                <w:sz w:val="24"/>
              </w:rPr>
              <w:t xml:space="preserve">Индивидуальный проект </w:t>
            </w:r>
            <w:r>
              <w:rPr>
                <w:rFonts w:ascii="Times New Roman" w:hAnsi="Times New Roman"/>
                <w:b/>
                <w:i/>
                <w:sz w:val="24"/>
              </w:rPr>
              <w:t>(да/</w:t>
            </w:r>
            <w:proofErr w:type="gramStart"/>
            <w:r>
              <w:rPr>
                <w:rFonts w:ascii="Times New Roman" w:hAnsi="Times New Roman"/>
                <w:b/>
                <w:i/>
                <w:sz w:val="24"/>
              </w:rPr>
              <w:t>нет</w:t>
            </w:r>
            <w:r>
              <w:rPr>
                <w:rFonts w:ascii="Times New Roman" w:hAnsi="Times New Roman"/>
                <w:b/>
                <w:sz w:val="24"/>
              </w:rPr>
              <w:t>)*</w:t>
            </w:r>
            <w:proofErr w:type="gramEnd"/>
            <w:r>
              <w:rPr>
                <w:rFonts w:ascii="Times New Roman" w:hAnsi="Times New Roman"/>
                <w:b/>
                <w:sz w:val="24"/>
              </w:rPr>
              <w:t>*</w:t>
            </w:r>
          </w:p>
        </w:tc>
        <w:tc>
          <w:tcPr>
            <w:tcW w:w="1445" w:type="dxa"/>
            <w:tcBorders>
              <w:top w:val="single" w:sz="6" w:space="0" w:color="000000"/>
              <w:left w:val="single" w:sz="6" w:space="0" w:color="000000"/>
              <w:bottom w:val="single" w:sz="6" w:space="0" w:color="000000"/>
              <w:right w:val="single" w:sz="6" w:space="0" w:color="000000"/>
            </w:tcBorders>
            <w:vAlign w:val="center"/>
          </w:tcPr>
          <w:p w14:paraId="4FC80BE1" w14:textId="77777777" w:rsidR="007B2C11" w:rsidRDefault="007B2C11">
            <w:pPr>
              <w:spacing w:line="240" w:lineRule="auto"/>
              <w:jc w:val="center"/>
              <w:rPr>
                <w:rFonts w:ascii="Times New Roman" w:hAnsi="Times New Roman"/>
                <w:b/>
                <w:sz w:val="24"/>
              </w:rPr>
            </w:pPr>
          </w:p>
        </w:tc>
      </w:tr>
      <w:tr w:rsidR="007B2C11" w14:paraId="7A12FB99" w14:textId="77777777">
        <w:trPr>
          <w:trHeight w:val="331"/>
        </w:trPr>
        <w:tc>
          <w:tcPr>
            <w:tcW w:w="7937" w:type="dxa"/>
            <w:tcBorders>
              <w:top w:val="single" w:sz="6" w:space="0" w:color="000000"/>
              <w:left w:val="single" w:sz="6" w:space="0" w:color="000000"/>
              <w:bottom w:val="single" w:sz="6" w:space="0" w:color="000000"/>
              <w:right w:val="single" w:sz="6" w:space="0" w:color="000000"/>
            </w:tcBorders>
            <w:vAlign w:val="center"/>
          </w:tcPr>
          <w:p w14:paraId="6D983160" w14:textId="77777777" w:rsidR="007B2C11" w:rsidRDefault="00837B7F">
            <w:pPr>
              <w:spacing w:line="240" w:lineRule="auto"/>
              <w:rPr>
                <w:rFonts w:ascii="Times New Roman" w:hAnsi="Times New Roman"/>
                <w:b/>
                <w:i/>
                <w:sz w:val="24"/>
              </w:rPr>
            </w:pPr>
            <w:r>
              <w:rPr>
                <w:rFonts w:ascii="Times New Roman" w:hAnsi="Times New Roman"/>
                <w:b/>
                <w:sz w:val="24"/>
              </w:rPr>
              <w:t>Промежуточная аттестация (дифференцированный зачет)</w:t>
            </w:r>
          </w:p>
        </w:tc>
        <w:tc>
          <w:tcPr>
            <w:tcW w:w="1445" w:type="dxa"/>
            <w:tcBorders>
              <w:top w:val="single" w:sz="6" w:space="0" w:color="000000"/>
              <w:left w:val="single" w:sz="6" w:space="0" w:color="000000"/>
              <w:bottom w:val="single" w:sz="6" w:space="0" w:color="000000"/>
              <w:right w:val="single" w:sz="6" w:space="0" w:color="000000"/>
            </w:tcBorders>
            <w:vAlign w:val="center"/>
          </w:tcPr>
          <w:p w14:paraId="02AB20B9" w14:textId="77777777" w:rsidR="007B2C11" w:rsidRDefault="00837B7F">
            <w:pPr>
              <w:spacing w:line="240" w:lineRule="auto"/>
              <w:jc w:val="center"/>
              <w:rPr>
                <w:rFonts w:ascii="Times New Roman" w:hAnsi="Times New Roman"/>
                <w:b/>
                <w:sz w:val="24"/>
                <w:highlight w:val="yellow"/>
              </w:rPr>
            </w:pPr>
            <w:r>
              <w:rPr>
                <w:rFonts w:ascii="Times New Roman" w:hAnsi="Times New Roman"/>
                <w:b/>
                <w:sz w:val="24"/>
              </w:rPr>
              <w:t>2</w:t>
            </w:r>
          </w:p>
        </w:tc>
      </w:tr>
    </w:tbl>
    <w:p w14:paraId="454B04BC" w14:textId="77777777" w:rsidR="007B2C11" w:rsidRDefault="00837B7F">
      <w:pPr>
        <w:spacing w:beforeAutospacing="1" w:after="0" w:line="240" w:lineRule="auto"/>
        <w:jc w:val="both"/>
        <w:rPr>
          <w:rFonts w:ascii="Times New Roman" w:hAnsi="Times New Roman"/>
          <w:i/>
          <w:sz w:val="24"/>
        </w:rPr>
      </w:pPr>
      <w:r>
        <w:rPr>
          <w:rFonts w:ascii="Times New Roman" w:hAnsi="Times New Roman"/>
          <w:i/>
          <w:sz w:val="24"/>
        </w:rPr>
        <w:t>Во всех ячейках со звездочкой (*) (в случае её наличия) следует указать объем часов, а в случае отсутствия убрать из списка</w:t>
      </w:r>
    </w:p>
    <w:p w14:paraId="6A017D48" w14:textId="77777777" w:rsidR="007B2C11" w:rsidRDefault="00837B7F">
      <w:pPr>
        <w:spacing w:beforeAutospacing="1" w:after="0" w:line="240" w:lineRule="auto"/>
        <w:jc w:val="both"/>
        <w:rPr>
          <w:rFonts w:ascii="Times New Roman" w:hAnsi="Times New Roman"/>
          <w:b/>
          <w:i/>
          <w:sz w:val="24"/>
        </w:rPr>
      </w:pPr>
      <w:r>
        <w:rPr>
          <w:rFonts w:ascii="Times New Roman" w:hAnsi="Times New Roman"/>
          <w:i/>
          <w:sz w:val="24"/>
        </w:rPr>
        <w:t xml:space="preserve">** </w:t>
      </w:r>
      <w:r>
        <w:rPr>
          <w:rFonts w:ascii="Times New Roman" w:hAnsi="Times New Roman"/>
          <w:i/>
          <w:sz w:val="24"/>
        </w:rPr>
        <w:t>Если предусмотрен индивидуальный проект по дисциплине, программа по его реализации разрабатывается отдельно</w:t>
      </w:r>
    </w:p>
    <w:p w14:paraId="56301CF4" w14:textId="77777777" w:rsidR="007B2C11" w:rsidRDefault="007B2C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sz w:val="24"/>
        </w:rPr>
      </w:pPr>
    </w:p>
    <w:p w14:paraId="0ED3A8C4" w14:textId="77777777" w:rsidR="007B2C11" w:rsidRDefault="007B2C11">
      <w:pPr>
        <w:sectPr w:rsidR="007B2C11">
          <w:footerReference w:type="default" r:id="rId9"/>
          <w:pgSz w:w="11906" w:h="16838"/>
          <w:pgMar w:top="1134" w:right="850" w:bottom="1134" w:left="1701" w:header="708" w:footer="708" w:gutter="0"/>
          <w:cols w:space="720"/>
        </w:sectPr>
      </w:pPr>
    </w:p>
    <w:p w14:paraId="68FE1ECC" w14:textId="21DC4712" w:rsidR="007B2C11" w:rsidRPr="0078096F" w:rsidRDefault="00837B7F" w:rsidP="0078096F">
      <w:pPr>
        <w:pStyle w:val="1"/>
        <w:ind w:left="644" w:firstLine="0"/>
        <w:jc w:val="center"/>
        <w:rPr>
          <w:rFonts w:cs="Times New Roman"/>
          <w:b/>
          <w:szCs w:val="24"/>
        </w:rPr>
      </w:pPr>
      <w:bookmarkStart w:id="9" w:name="__RefHeading___3"/>
      <w:bookmarkEnd w:id="9"/>
      <w:r w:rsidRPr="0078096F">
        <w:rPr>
          <w:rFonts w:cs="Times New Roman"/>
          <w:b/>
          <w:szCs w:val="24"/>
        </w:rPr>
        <w:lastRenderedPageBreak/>
        <w:t>2.2. Тематический план и содержание дисциплины</w:t>
      </w:r>
    </w:p>
    <w:p w14:paraId="77F06FC4" w14:textId="77777777" w:rsidR="007B2C11" w:rsidRPr="0078096F" w:rsidRDefault="007B2C11" w:rsidP="0078096F">
      <w:pPr>
        <w:spacing w:after="0" w:line="240" w:lineRule="auto"/>
        <w:jc w:val="center"/>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9781"/>
        <w:gridCol w:w="992"/>
        <w:gridCol w:w="1701"/>
      </w:tblGrid>
      <w:tr w:rsidR="007B2C11" w:rsidRPr="0078096F" w14:paraId="582C4BCF" w14:textId="77777777" w:rsidTr="0078096F">
        <w:trPr>
          <w:trHeight w:val="20"/>
          <w:tblHeader/>
        </w:trPr>
        <w:tc>
          <w:tcPr>
            <w:tcW w:w="3114" w:type="dxa"/>
            <w:tcBorders>
              <w:top w:val="single" w:sz="4" w:space="0" w:color="000000"/>
              <w:left w:val="single" w:sz="4" w:space="0" w:color="000000"/>
              <w:bottom w:val="single" w:sz="4" w:space="0" w:color="000000"/>
              <w:right w:val="single" w:sz="4" w:space="0" w:color="000000"/>
            </w:tcBorders>
            <w:vAlign w:val="center"/>
          </w:tcPr>
          <w:p w14:paraId="5DFCB57A"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
                <w:sz w:val="24"/>
                <w:szCs w:val="24"/>
              </w:rPr>
            </w:pPr>
            <w:bookmarkStart w:id="10" w:name="_Hlk109219056"/>
            <w:r w:rsidRPr="0078096F">
              <w:rPr>
                <w:rFonts w:ascii="Times New Roman" w:hAnsi="Times New Roman" w:cs="Times New Roman"/>
                <w:b/>
                <w:sz w:val="24"/>
                <w:szCs w:val="24"/>
              </w:rPr>
              <w:t>Наименование разделов и тем</w:t>
            </w:r>
          </w:p>
        </w:tc>
        <w:tc>
          <w:tcPr>
            <w:tcW w:w="9781" w:type="dxa"/>
            <w:tcBorders>
              <w:top w:val="single" w:sz="4" w:space="0" w:color="000000"/>
              <w:left w:val="single" w:sz="4" w:space="0" w:color="000000"/>
              <w:bottom w:val="single" w:sz="4" w:space="0" w:color="000000"/>
              <w:right w:val="single" w:sz="4" w:space="0" w:color="000000"/>
            </w:tcBorders>
            <w:vAlign w:val="center"/>
          </w:tcPr>
          <w:p w14:paraId="42CAEC27"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
                <w:sz w:val="24"/>
                <w:szCs w:val="24"/>
              </w:rPr>
            </w:pPr>
            <w:r w:rsidRPr="0078096F">
              <w:rPr>
                <w:rFonts w:ascii="Times New Roman" w:hAnsi="Times New Roman" w:cs="Times New Roman"/>
                <w:b/>
                <w:sz w:val="24"/>
                <w:szCs w:val="24"/>
              </w:rPr>
              <w:t xml:space="preserve">Содержание учебного материала (основное и </w:t>
            </w:r>
            <w:r w:rsidRPr="0078096F">
              <w:rPr>
                <w:rFonts w:ascii="Times New Roman" w:hAnsi="Times New Roman" w:cs="Times New Roman"/>
                <w:b/>
                <w:sz w:val="24"/>
                <w:szCs w:val="24"/>
              </w:rPr>
              <w:t>профессионально-ориентированное), и практические занятия, прикладной модуль (при наличии)</w:t>
            </w:r>
            <w:r w:rsidRPr="0078096F">
              <w:rPr>
                <w:rFonts w:ascii="Times New Roman" w:hAnsi="Times New Roman" w:cs="Times New Roman"/>
                <w:b/>
                <w:sz w:val="24"/>
                <w:szCs w:val="24"/>
                <w:vertAlign w:val="superscript"/>
              </w:rPr>
              <w:footnoteReference w:id="5"/>
            </w:r>
          </w:p>
        </w:tc>
        <w:tc>
          <w:tcPr>
            <w:tcW w:w="992" w:type="dxa"/>
            <w:tcBorders>
              <w:top w:val="single" w:sz="4" w:space="0" w:color="000000"/>
              <w:left w:val="single" w:sz="4" w:space="0" w:color="000000"/>
              <w:bottom w:val="single" w:sz="4" w:space="0" w:color="000000"/>
              <w:right w:val="single" w:sz="4" w:space="0" w:color="000000"/>
            </w:tcBorders>
            <w:vAlign w:val="center"/>
          </w:tcPr>
          <w:p w14:paraId="7DD25E0B"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cs="Times New Roman"/>
                <w:b/>
                <w:sz w:val="24"/>
                <w:szCs w:val="24"/>
              </w:rPr>
            </w:pPr>
            <w:r w:rsidRPr="0078096F">
              <w:rPr>
                <w:rFonts w:ascii="Times New Roman" w:hAnsi="Times New Roman" w:cs="Times New Roman"/>
                <w:b/>
                <w:sz w:val="24"/>
                <w:szCs w:val="24"/>
              </w:rPr>
              <w:t>Объем часов</w:t>
            </w:r>
          </w:p>
        </w:tc>
        <w:tc>
          <w:tcPr>
            <w:tcW w:w="1701" w:type="dxa"/>
            <w:tcBorders>
              <w:top w:val="single" w:sz="4" w:space="0" w:color="000000"/>
              <w:left w:val="single" w:sz="4" w:space="0" w:color="000000"/>
              <w:bottom w:val="single" w:sz="4" w:space="0" w:color="000000"/>
              <w:right w:val="single" w:sz="4" w:space="0" w:color="000000"/>
            </w:tcBorders>
            <w:vAlign w:val="center"/>
          </w:tcPr>
          <w:p w14:paraId="0A6ECFF3"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contextualSpacing/>
              <w:jc w:val="center"/>
              <w:rPr>
                <w:rFonts w:ascii="Times New Roman" w:hAnsi="Times New Roman" w:cs="Times New Roman"/>
                <w:b/>
                <w:sz w:val="24"/>
                <w:szCs w:val="24"/>
              </w:rPr>
            </w:pPr>
            <w:r w:rsidRPr="0078096F">
              <w:rPr>
                <w:rFonts w:ascii="Times New Roman" w:hAnsi="Times New Roman" w:cs="Times New Roman"/>
                <w:b/>
                <w:sz w:val="24"/>
                <w:szCs w:val="24"/>
              </w:rPr>
              <w:t>Формируемые компетенции</w:t>
            </w:r>
          </w:p>
        </w:tc>
      </w:tr>
      <w:tr w:rsidR="007B2C11" w:rsidRPr="0078096F" w14:paraId="438133EE" w14:textId="77777777" w:rsidTr="0078096F">
        <w:trPr>
          <w:trHeight w:val="20"/>
        </w:trPr>
        <w:tc>
          <w:tcPr>
            <w:tcW w:w="3114" w:type="dxa"/>
            <w:tcBorders>
              <w:top w:val="single" w:sz="4" w:space="0" w:color="000000"/>
              <w:left w:val="single" w:sz="4" w:space="0" w:color="000000"/>
              <w:bottom w:val="single" w:sz="4" w:space="0" w:color="000000"/>
              <w:right w:val="single" w:sz="4" w:space="0" w:color="000000"/>
            </w:tcBorders>
          </w:tcPr>
          <w:p w14:paraId="36651652"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78096F">
              <w:rPr>
                <w:rFonts w:ascii="Times New Roman" w:hAnsi="Times New Roman" w:cs="Times New Roman"/>
                <w:sz w:val="24"/>
                <w:szCs w:val="24"/>
              </w:rPr>
              <w:t>1</w:t>
            </w:r>
          </w:p>
        </w:tc>
        <w:tc>
          <w:tcPr>
            <w:tcW w:w="9781" w:type="dxa"/>
            <w:tcBorders>
              <w:top w:val="single" w:sz="4" w:space="0" w:color="000000"/>
              <w:left w:val="single" w:sz="4" w:space="0" w:color="000000"/>
              <w:bottom w:val="single" w:sz="4" w:space="0" w:color="000000"/>
              <w:right w:val="single" w:sz="4" w:space="0" w:color="000000"/>
            </w:tcBorders>
          </w:tcPr>
          <w:p w14:paraId="5F1624A0"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78096F">
              <w:rPr>
                <w:rFonts w:ascii="Times New Roman" w:hAnsi="Times New Roman" w:cs="Times New Roman"/>
                <w:sz w:val="24"/>
                <w:szCs w:val="24"/>
              </w:rPr>
              <w:t>2</w:t>
            </w:r>
          </w:p>
        </w:tc>
        <w:tc>
          <w:tcPr>
            <w:tcW w:w="992" w:type="dxa"/>
            <w:tcBorders>
              <w:top w:val="single" w:sz="4" w:space="0" w:color="000000"/>
              <w:left w:val="single" w:sz="4" w:space="0" w:color="000000"/>
              <w:bottom w:val="single" w:sz="4" w:space="0" w:color="000000"/>
              <w:right w:val="single" w:sz="4" w:space="0" w:color="000000"/>
            </w:tcBorders>
          </w:tcPr>
          <w:p w14:paraId="6F87E9FC"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78096F">
              <w:rPr>
                <w:rFonts w:ascii="Times New Roman" w:hAnsi="Times New Roman" w:cs="Times New Roman"/>
                <w:sz w:val="24"/>
                <w:szCs w:val="24"/>
              </w:rPr>
              <w:t>3</w:t>
            </w:r>
          </w:p>
        </w:tc>
        <w:tc>
          <w:tcPr>
            <w:tcW w:w="1701" w:type="dxa"/>
            <w:tcBorders>
              <w:top w:val="single" w:sz="4" w:space="0" w:color="000000"/>
              <w:left w:val="single" w:sz="4" w:space="0" w:color="000000"/>
              <w:bottom w:val="single" w:sz="4" w:space="0" w:color="000000"/>
              <w:right w:val="single" w:sz="4" w:space="0" w:color="000000"/>
            </w:tcBorders>
          </w:tcPr>
          <w:p w14:paraId="4C285CE9"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78096F">
              <w:rPr>
                <w:rFonts w:ascii="Times New Roman" w:hAnsi="Times New Roman" w:cs="Times New Roman"/>
                <w:sz w:val="24"/>
                <w:szCs w:val="24"/>
              </w:rPr>
              <w:t>4</w:t>
            </w:r>
          </w:p>
        </w:tc>
      </w:tr>
      <w:tr w:rsidR="007B2C11" w:rsidRPr="0078096F" w14:paraId="203A3135" w14:textId="77777777" w:rsidTr="0078096F">
        <w:trPr>
          <w:trHeight w:val="20"/>
        </w:trPr>
        <w:tc>
          <w:tcPr>
            <w:tcW w:w="15588" w:type="dxa"/>
            <w:gridSpan w:val="4"/>
            <w:tcBorders>
              <w:top w:val="single" w:sz="4" w:space="0" w:color="000000"/>
              <w:left w:val="single" w:sz="4" w:space="0" w:color="000000"/>
              <w:bottom w:val="single" w:sz="4" w:space="0" w:color="000000"/>
              <w:right w:val="single" w:sz="4" w:space="0" w:color="000000"/>
            </w:tcBorders>
          </w:tcPr>
          <w:p w14:paraId="4EB210C5"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Основное содержание</w:t>
            </w:r>
          </w:p>
        </w:tc>
      </w:tr>
      <w:tr w:rsidR="007B2C11" w:rsidRPr="0078096F" w14:paraId="264C7D50" w14:textId="77777777" w:rsidTr="0078096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37E7759"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Введение.</w:t>
            </w:r>
          </w:p>
          <w:p w14:paraId="55B57AE8"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Литература и ее место в жизни человека</w:t>
            </w:r>
          </w:p>
        </w:tc>
        <w:tc>
          <w:tcPr>
            <w:tcW w:w="9781" w:type="dxa"/>
            <w:tcBorders>
              <w:top w:val="single" w:sz="4" w:space="0" w:color="000000"/>
              <w:left w:val="single" w:sz="4" w:space="0" w:color="000000"/>
              <w:bottom w:val="single" w:sz="4" w:space="0" w:color="000000"/>
              <w:right w:val="single" w:sz="4" w:space="0" w:color="000000"/>
            </w:tcBorders>
          </w:tcPr>
          <w:p w14:paraId="2E38ED93"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78096F">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8FEEB54"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2</w:t>
            </w:r>
          </w:p>
        </w:tc>
        <w:tc>
          <w:tcPr>
            <w:tcW w:w="1701" w:type="dxa"/>
            <w:tcBorders>
              <w:top w:val="single" w:sz="4" w:space="0" w:color="000000"/>
              <w:left w:val="single" w:sz="4" w:space="0" w:color="000000"/>
              <w:bottom w:val="single" w:sz="4" w:space="0" w:color="000000"/>
              <w:right w:val="single" w:sz="4" w:space="0" w:color="000000"/>
            </w:tcBorders>
          </w:tcPr>
          <w:p w14:paraId="4696E7EE"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B2C11" w:rsidRPr="0078096F" w14:paraId="09E74AAB"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F703675"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shd w:val="clear" w:color="auto" w:fill="auto"/>
          </w:tcPr>
          <w:p w14:paraId="6EE622E2"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78096F">
              <w:rPr>
                <w:rFonts w:ascii="Times New Roman" w:hAnsi="Times New Roman" w:cs="Times New Roman"/>
                <w:sz w:val="24"/>
                <w:szCs w:val="24"/>
              </w:rPr>
              <w:t>Входной контроль; систематизация / обобщение / повторение изученного ранее материала (по выбору преподавателя в зависимости от уровня подготовки обучающихся)</w:t>
            </w:r>
          </w:p>
        </w:tc>
        <w:tc>
          <w:tcPr>
            <w:tcW w:w="992" w:type="dxa"/>
            <w:tcBorders>
              <w:top w:val="single" w:sz="4" w:space="0" w:color="000000"/>
              <w:left w:val="single" w:sz="4" w:space="0" w:color="000000"/>
              <w:bottom w:val="single" w:sz="4" w:space="0" w:color="000000"/>
              <w:right w:val="single" w:sz="4" w:space="0" w:color="000000"/>
            </w:tcBorders>
          </w:tcPr>
          <w:p w14:paraId="0DD52606"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w:t>
            </w:r>
          </w:p>
        </w:tc>
        <w:tc>
          <w:tcPr>
            <w:tcW w:w="1701" w:type="dxa"/>
            <w:vMerge w:val="restart"/>
            <w:tcBorders>
              <w:top w:val="single" w:sz="4" w:space="0" w:color="000000"/>
              <w:left w:val="single" w:sz="4" w:space="0" w:color="000000"/>
              <w:bottom w:val="single" w:sz="4" w:space="0" w:color="000000"/>
              <w:right w:val="single" w:sz="4" w:space="0" w:color="000000"/>
            </w:tcBorders>
          </w:tcPr>
          <w:p w14:paraId="452079A3"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78096F">
              <w:rPr>
                <w:rFonts w:ascii="Times New Roman" w:hAnsi="Times New Roman" w:cs="Times New Roman"/>
                <w:sz w:val="24"/>
                <w:szCs w:val="24"/>
              </w:rPr>
              <w:t>ОК 01, ОК 02, ОК 03, ОК 04, ОК 05, ОК 06, ОК 09</w:t>
            </w:r>
          </w:p>
        </w:tc>
      </w:tr>
      <w:tr w:rsidR="007B2C11" w:rsidRPr="0078096F" w14:paraId="2047A3BC"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9283D8B"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shd w:val="clear" w:color="auto" w:fill="auto"/>
          </w:tcPr>
          <w:p w14:paraId="67CDB28B"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78096F">
              <w:rPr>
                <w:rFonts w:ascii="Times New Roman" w:hAnsi="Times New Roman" w:cs="Times New Roman"/>
                <w:b/>
                <w:sz w:val="24"/>
                <w:szCs w:val="24"/>
              </w:rPr>
              <w:t>Практические занятия:</w:t>
            </w:r>
            <w:r w:rsidRPr="0078096F">
              <w:rPr>
                <w:rFonts w:ascii="Times New Roman" w:hAnsi="Times New Roman" w:cs="Times New Roman"/>
                <w:sz w:val="24"/>
                <w:szCs w:val="24"/>
              </w:rPr>
              <w:t xml:space="preserve"> </w:t>
            </w:r>
          </w:p>
          <w:p w14:paraId="59476F69"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xml:space="preserve">Групповая работа в </w:t>
            </w:r>
            <w:r w:rsidRPr="0078096F">
              <w:rPr>
                <w:rFonts w:ascii="Times New Roman" w:hAnsi="Times New Roman" w:cs="Times New Roman"/>
                <w:sz w:val="24"/>
                <w:szCs w:val="24"/>
              </w:rPr>
              <w:t>малых группах по темам «Специфика литературы как вида искусства и ее место в жизни человека» или «Связь литературы с другими видами искусств»</w:t>
            </w:r>
          </w:p>
        </w:tc>
        <w:tc>
          <w:tcPr>
            <w:tcW w:w="992" w:type="dxa"/>
            <w:tcBorders>
              <w:top w:val="single" w:sz="4" w:space="0" w:color="000000"/>
              <w:left w:val="single" w:sz="4" w:space="0" w:color="000000"/>
              <w:bottom w:val="single" w:sz="4" w:space="0" w:color="000000"/>
              <w:right w:val="single" w:sz="4" w:space="0" w:color="000000"/>
            </w:tcBorders>
          </w:tcPr>
          <w:p w14:paraId="248A0515"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2</w:t>
            </w:r>
          </w:p>
        </w:tc>
        <w:tc>
          <w:tcPr>
            <w:tcW w:w="1701" w:type="dxa"/>
            <w:vMerge/>
            <w:tcBorders>
              <w:top w:val="single" w:sz="4" w:space="0" w:color="000000"/>
              <w:left w:val="single" w:sz="4" w:space="0" w:color="000000"/>
              <w:bottom w:val="single" w:sz="4" w:space="0" w:color="000000"/>
              <w:right w:val="single" w:sz="4" w:space="0" w:color="000000"/>
            </w:tcBorders>
          </w:tcPr>
          <w:p w14:paraId="5DF1CCB8"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70EEC284" w14:textId="77777777" w:rsidTr="0078096F">
        <w:trPr>
          <w:trHeight w:val="20"/>
        </w:trPr>
        <w:tc>
          <w:tcPr>
            <w:tcW w:w="12895" w:type="dxa"/>
            <w:gridSpan w:val="2"/>
            <w:tcBorders>
              <w:top w:val="single" w:sz="4" w:space="0" w:color="000000"/>
              <w:left w:val="single" w:sz="4" w:space="0" w:color="000000"/>
              <w:bottom w:val="single" w:sz="4" w:space="0" w:color="000000"/>
              <w:right w:val="single" w:sz="4" w:space="0" w:color="000000"/>
            </w:tcBorders>
          </w:tcPr>
          <w:p w14:paraId="7761248E"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Раздел 1. Литература второй половины XIX века</w:t>
            </w:r>
          </w:p>
        </w:tc>
        <w:tc>
          <w:tcPr>
            <w:tcW w:w="992" w:type="dxa"/>
            <w:tcBorders>
              <w:top w:val="single" w:sz="4" w:space="0" w:color="000000"/>
              <w:left w:val="single" w:sz="4" w:space="0" w:color="000000"/>
              <w:bottom w:val="single" w:sz="4" w:space="0" w:color="000000"/>
              <w:right w:val="single" w:sz="4" w:space="0" w:color="000000"/>
            </w:tcBorders>
          </w:tcPr>
          <w:p w14:paraId="64C463CE"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23</w:t>
            </w:r>
          </w:p>
        </w:tc>
        <w:tc>
          <w:tcPr>
            <w:tcW w:w="1701" w:type="dxa"/>
            <w:tcBorders>
              <w:top w:val="single" w:sz="4" w:space="0" w:color="000000"/>
              <w:left w:val="single" w:sz="4" w:space="0" w:color="000000"/>
              <w:bottom w:val="single" w:sz="4" w:space="0" w:color="000000"/>
              <w:right w:val="single" w:sz="4" w:space="0" w:color="000000"/>
            </w:tcBorders>
          </w:tcPr>
          <w:p w14:paraId="5D35B85D"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B2C11" w:rsidRPr="0078096F" w14:paraId="1F803B74" w14:textId="77777777" w:rsidTr="0078096F">
        <w:trPr>
          <w:trHeight w:val="366"/>
        </w:trPr>
        <w:tc>
          <w:tcPr>
            <w:tcW w:w="3114" w:type="dxa"/>
            <w:vMerge w:val="restart"/>
            <w:tcBorders>
              <w:top w:val="single" w:sz="4" w:space="0" w:color="000000"/>
              <w:left w:val="single" w:sz="4" w:space="0" w:color="000000"/>
              <w:bottom w:val="single" w:sz="4" w:space="0" w:color="000000"/>
              <w:right w:val="single" w:sz="4" w:space="0" w:color="000000"/>
            </w:tcBorders>
          </w:tcPr>
          <w:p w14:paraId="12A93007"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Тема 1.1.</w:t>
            </w:r>
          </w:p>
          <w:p w14:paraId="7FA42992"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 xml:space="preserve">Художественный мир драматурга </w:t>
            </w:r>
          </w:p>
          <w:p w14:paraId="57DBCC9C"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 xml:space="preserve">А.Н. Островского. </w:t>
            </w:r>
          </w:p>
          <w:p w14:paraId="26455F34" w14:textId="77777777" w:rsidR="007B2C11" w:rsidRPr="0078096F" w:rsidRDefault="00837B7F" w:rsidP="0078096F">
            <w:pPr>
              <w:spacing w:after="0" w:line="240" w:lineRule="auto"/>
              <w:rPr>
                <w:rFonts w:ascii="Times New Roman" w:hAnsi="Times New Roman" w:cs="Times New Roman"/>
                <w:sz w:val="24"/>
                <w:szCs w:val="24"/>
              </w:rPr>
            </w:pPr>
            <w:r w:rsidRPr="0078096F">
              <w:rPr>
                <w:rFonts w:ascii="Times New Roman" w:hAnsi="Times New Roman" w:cs="Times New Roman"/>
                <w:b/>
                <w:sz w:val="24"/>
                <w:szCs w:val="24"/>
              </w:rPr>
              <w:t xml:space="preserve">Судьба женщины в XIX веке и ее отражение в драмах А. Н. Островского </w:t>
            </w:r>
          </w:p>
        </w:tc>
        <w:tc>
          <w:tcPr>
            <w:tcW w:w="9781" w:type="dxa"/>
            <w:tcBorders>
              <w:top w:val="single" w:sz="4" w:space="0" w:color="000000"/>
              <w:left w:val="single" w:sz="4" w:space="0" w:color="000000"/>
              <w:bottom w:val="single" w:sz="4" w:space="0" w:color="000000"/>
              <w:right w:val="single" w:sz="4" w:space="0" w:color="000000"/>
            </w:tcBorders>
          </w:tcPr>
          <w:p w14:paraId="4E622242"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 xml:space="preserve">Содержание учебного материала </w:t>
            </w:r>
          </w:p>
        </w:tc>
        <w:tc>
          <w:tcPr>
            <w:tcW w:w="992" w:type="dxa"/>
            <w:tcBorders>
              <w:top w:val="single" w:sz="4" w:space="0" w:color="000000"/>
              <w:left w:val="single" w:sz="4" w:space="0" w:color="000000"/>
              <w:bottom w:val="single" w:sz="4" w:space="0" w:color="000000"/>
              <w:right w:val="single" w:sz="4" w:space="0" w:color="000000"/>
            </w:tcBorders>
          </w:tcPr>
          <w:p w14:paraId="25C92C0C"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2</w:t>
            </w:r>
          </w:p>
        </w:tc>
        <w:tc>
          <w:tcPr>
            <w:tcW w:w="1701" w:type="dxa"/>
            <w:vMerge w:val="restart"/>
            <w:tcBorders>
              <w:top w:val="single" w:sz="4" w:space="0" w:color="000000"/>
              <w:left w:val="single" w:sz="4" w:space="0" w:color="000000"/>
              <w:bottom w:val="single" w:sz="4" w:space="0" w:color="000000"/>
              <w:right w:val="single" w:sz="4" w:space="0" w:color="000000"/>
            </w:tcBorders>
          </w:tcPr>
          <w:p w14:paraId="31AB9BAE"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78096F">
              <w:rPr>
                <w:rFonts w:ascii="Times New Roman" w:hAnsi="Times New Roman" w:cs="Times New Roman"/>
                <w:sz w:val="24"/>
                <w:szCs w:val="24"/>
              </w:rPr>
              <w:t>ОК 01, ОК 02, ОК 03, ОК 04, ОК 05, ОК 06, ОК 09</w:t>
            </w:r>
          </w:p>
        </w:tc>
      </w:tr>
      <w:tr w:rsidR="007B2C11" w:rsidRPr="0078096F" w14:paraId="263E746E" w14:textId="77777777" w:rsidTr="0078096F">
        <w:trPr>
          <w:trHeight w:val="276"/>
        </w:trPr>
        <w:tc>
          <w:tcPr>
            <w:tcW w:w="3114" w:type="dxa"/>
            <w:vMerge/>
            <w:tcBorders>
              <w:top w:val="single" w:sz="4" w:space="0" w:color="000000"/>
              <w:left w:val="single" w:sz="4" w:space="0" w:color="000000"/>
              <w:bottom w:val="single" w:sz="4" w:space="0" w:color="000000"/>
              <w:right w:val="single" w:sz="4" w:space="0" w:color="000000"/>
            </w:tcBorders>
          </w:tcPr>
          <w:p w14:paraId="1575916F"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5A58FCF4"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78096F">
              <w:rPr>
                <w:rFonts w:ascii="Times New Roman" w:hAnsi="Times New Roman" w:cs="Times New Roman"/>
                <w:i/>
                <w:sz w:val="24"/>
                <w:szCs w:val="24"/>
              </w:rPr>
              <w:t>Для чтения и изучения</w:t>
            </w:r>
            <w:r w:rsidRPr="0078096F">
              <w:rPr>
                <w:rFonts w:ascii="Times New Roman" w:hAnsi="Times New Roman" w:cs="Times New Roman"/>
                <w:sz w:val="24"/>
                <w:szCs w:val="24"/>
              </w:rPr>
              <w:t>: драма «Гроза».</w:t>
            </w:r>
          </w:p>
          <w:p w14:paraId="22ED0E3C"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w:t>
            </w:r>
            <w:r w:rsidRPr="0078096F">
              <w:rPr>
                <w:rFonts w:ascii="Times New Roman" w:hAnsi="Times New Roman" w:cs="Times New Roman"/>
                <w:sz w:val="24"/>
                <w:szCs w:val="24"/>
              </w:rPr>
              <w:t>исутствие автора. Законы построения драматического произведения, основные узлы в сюжете пьесы. Город Калинов и его жители. Противостояние патриархального уклада и модернизации (Дикой и Кулибин). Семейный уклад в доме Кабанихи. Характеры Кабанихи, Варвары и</w:t>
            </w:r>
            <w:r w:rsidRPr="0078096F">
              <w:rPr>
                <w:rFonts w:ascii="Times New Roman" w:hAnsi="Times New Roman" w:cs="Times New Roman"/>
                <w:sz w:val="24"/>
                <w:szCs w:val="24"/>
              </w:rPr>
              <w:t xml:space="preserve">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w:t>
            </w:r>
          </w:p>
        </w:tc>
        <w:tc>
          <w:tcPr>
            <w:tcW w:w="992" w:type="dxa"/>
            <w:tcBorders>
              <w:top w:val="single" w:sz="4" w:space="0" w:color="000000"/>
              <w:left w:val="single" w:sz="4" w:space="0" w:color="000000"/>
              <w:bottom w:val="single" w:sz="4" w:space="0" w:color="000000"/>
              <w:right w:val="single" w:sz="4" w:space="0" w:color="000000"/>
            </w:tcBorders>
          </w:tcPr>
          <w:p w14:paraId="7B47D55B"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1</w:t>
            </w:r>
          </w:p>
        </w:tc>
        <w:tc>
          <w:tcPr>
            <w:tcW w:w="1701" w:type="dxa"/>
            <w:vMerge/>
            <w:tcBorders>
              <w:top w:val="single" w:sz="4" w:space="0" w:color="000000"/>
              <w:left w:val="single" w:sz="4" w:space="0" w:color="000000"/>
              <w:bottom w:val="single" w:sz="4" w:space="0" w:color="000000"/>
              <w:right w:val="single" w:sz="4" w:space="0" w:color="000000"/>
            </w:tcBorders>
          </w:tcPr>
          <w:p w14:paraId="0DD101CB"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220A69C0"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50575D4"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7D8625FF"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78096F">
              <w:rPr>
                <w:rFonts w:ascii="Times New Roman" w:hAnsi="Times New Roman" w:cs="Times New Roman"/>
                <w:b/>
                <w:sz w:val="24"/>
                <w:szCs w:val="24"/>
              </w:rPr>
              <w:t xml:space="preserve">Практические занятия: </w:t>
            </w:r>
            <w:r w:rsidRPr="0078096F">
              <w:rPr>
                <w:rFonts w:ascii="Times New Roman" w:hAnsi="Times New Roman" w:cs="Times New Roman"/>
                <w:sz w:val="24"/>
                <w:szCs w:val="24"/>
              </w:rPr>
              <w:t>Написание текста информационной и публицистической заметки на основе художественного текста.</w:t>
            </w:r>
          </w:p>
          <w:p w14:paraId="1E6C9BA1"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
                <w:sz w:val="24"/>
                <w:szCs w:val="24"/>
              </w:rPr>
            </w:pPr>
            <w:r w:rsidRPr="0078096F">
              <w:rPr>
                <w:rFonts w:ascii="Times New Roman" w:hAnsi="Times New Roman" w:cs="Times New Roman"/>
                <w:i/>
                <w:sz w:val="24"/>
                <w:szCs w:val="24"/>
              </w:rPr>
              <w:t>Выразительное чтение отрывка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14:paraId="479B29DB"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1</w:t>
            </w:r>
          </w:p>
        </w:tc>
        <w:tc>
          <w:tcPr>
            <w:tcW w:w="1701" w:type="dxa"/>
            <w:vMerge/>
            <w:tcBorders>
              <w:top w:val="single" w:sz="4" w:space="0" w:color="000000"/>
              <w:left w:val="single" w:sz="4" w:space="0" w:color="000000"/>
              <w:bottom w:val="single" w:sz="4" w:space="0" w:color="000000"/>
              <w:right w:val="single" w:sz="4" w:space="0" w:color="000000"/>
            </w:tcBorders>
          </w:tcPr>
          <w:p w14:paraId="26A1A382"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5D7B8B04" w14:textId="77777777" w:rsidTr="0078096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487B515"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Тема 1.2.</w:t>
            </w:r>
          </w:p>
          <w:p w14:paraId="653AA14C"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lastRenderedPageBreak/>
              <w:t xml:space="preserve">Понятие «обломовщина» как социально-нравственное явление в романе А.И. </w:t>
            </w:r>
            <w:r w:rsidRPr="0078096F">
              <w:rPr>
                <w:rFonts w:ascii="Times New Roman" w:hAnsi="Times New Roman" w:cs="Times New Roman"/>
                <w:b/>
                <w:sz w:val="24"/>
                <w:szCs w:val="24"/>
              </w:rPr>
              <w:t>Гончарова</w:t>
            </w:r>
          </w:p>
          <w:p w14:paraId="154AC311"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 xml:space="preserve"> «Обломов»</w:t>
            </w:r>
          </w:p>
        </w:tc>
        <w:tc>
          <w:tcPr>
            <w:tcW w:w="9781" w:type="dxa"/>
            <w:tcBorders>
              <w:top w:val="single" w:sz="4" w:space="0" w:color="000000"/>
              <w:left w:val="single" w:sz="4" w:space="0" w:color="000000"/>
              <w:bottom w:val="single" w:sz="4" w:space="0" w:color="000000"/>
              <w:right w:val="single" w:sz="4" w:space="0" w:color="000000"/>
            </w:tcBorders>
          </w:tcPr>
          <w:p w14:paraId="702A3093"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D966998"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2</w:t>
            </w:r>
          </w:p>
        </w:tc>
        <w:tc>
          <w:tcPr>
            <w:tcW w:w="1701" w:type="dxa"/>
            <w:vMerge w:val="restart"/>
            <w:tcBorders>
              <w:top w:val="single" w:sz="4" w:space="0" w:color="000000"/>
              <w:left w:val="single" w:sz="4" w:space="0" w:color="000000"/>
              <w:bottom w:val="single" w:sz="4" w:space="0" w:color="000000"/>
              <w:right w:val="single" w:sz="4" w:space="0" w:color="000000"/>
            </w:tcBorders>
          </w:tcPr>
          <w:p w14:paraId="2E5DBF2A"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sz w:val="24"/>
                <w:szCs w:val="24"/>
              </w:rPr>
              <w:t>ОК 01, ОК 02, ОК 03, ОК 04, ОК 05, ОК 06, ОК 09</w:t>
            </w:r>
          </w:p>
        </w:tc>
      </w:tr>
      <w:tr w:rsidR="007B2C11" w:rsidRPr="0078096F" w14:paraId="0C9DE8B7" w14:textId="77777777" w:rsidTr="0078096F">
        <w:trPr>
          <w:trHeight w:val="947"/>
        </w:trPr>
        <w:tc>
          <w:tcPr>
            <w:tcW w:w="3114" w:type="dxa"/>
            <w:vMerge/>
            <w:tcBorders>
              <w:top w:val="single" w:sz="4" w:space="0" w:color="000000"/>
              <w:left w:val="single" w:sz="4" w:space="0" w:color="000000"/>
              <w:bottom w:val="single" w:sz="4" w:space="0" w:color="000000"/>
              <w:right w:val="single" w:sz="4" w:space="0" w:color="000000"/>
            </w:tcBorders>
          </w:tcPr>
          <w:p w14:paraId="679113B5"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43ADFF3D"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78096F">
              <w:rPr>
                <w:rFonts w:ascii="Times New Roman" w:hAnsi="Times New Roman" w:cs="Times New Roman"/>
                <w:i/>
                <w:sz w:val="24"/>
                <w:szCs w:val="24"/>
              </w:rPr>
              <w:t>Для чтения и изучения:</w:t>
            </w:r>
            <w:r w:rsidRPr="0078096F">
              <w:rPr>
                <w:rFonts w:ascii="Times New Roman" w:hAnsi="Times New Roman" w:cs="Times New Roman"/>
                <w:sz w:val="24"/>
                <w:szCs w:val="24"/>
              </w:rPr>
              <w:t xml:space="preserve"> роман «Обломов»</w:t>
            </w:r>
          </w:p>
          <w:p w14:paraId="0525A400"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78096F">
              <w:rPr>
                <w:rFonts w:ascii="Times New Roman" w:hAnsi="Times New Roman" w:cs="Times New Roman"/>
                <w:sz w:val="24"/>
                <w:szCs w:val="24"/>
              </w:rPr>
              <w:t xml:space="preserve">Образ Обломова: детство, юность, зрелость. Понятие «обломовщины» в романе А.И. Гончарова, </w:t>
            </w:r>
            <w:r w:rsidRPr="0078096F">
              <w:rPr>
                <w:rFonts w:ascii="Times New Roman" w:hAnsi="Times New Roman" w:cs="Times New Roman"/>
                <w:sz w:val="24"/>
                <w:szCs w:val="24"/>
              </w:rPr>
              <w:t>«обломовщина» как имя нарицательное. Образ Обломова в театре и кино, в современной массовой культуре, черты Обломова в каждом из нас</w:t>
            </w:r>
          </w:p>
        </w:tc>
        <w:tc>
          <w:tcPr>
            <w:tcW w:w="992" w:type="dxa"/>
            <w:tcBorders>
              <w:top w:val="single" w:sz="4" w:space="0" w:color="000000"/>
              <w:left w:val="single" w:sz="4" w:space="0" w:color="000000"/>
              <w:bottom w:val="single" w:sz="4" w:space="0" w:color="000000"/>
              <w:right w:val="single" w:sz="4" w:space="0" w:color="000000"/>
            </w:tcBorders>
          </w:tcPr>
          <w:p w14:paraId="10114981"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1</w:t>
            </w:r>
          </w:p>
        </w:tc>
        <w:tc>
          <w:tcPr>
            <w:tcW w:w="1701" w:type="dxa"/>
            <w:vMerge/>
            <w:tcBorders>
              <w:top w:val="single" w:sz="4" w:space="0" w:color="000000"/>
              <w:left w:val="single" w:sz="4" w:space="0" w:color="000000"/>
              <w:bottom w:val="single" w:sz="4" w:space="0" w:color="000000"/>
              <w:right w:val="single" w:sz="4" w:space="0" w:color="000000"/>
            </w:tcBorders>
          </w:tcPr>
          <w:p w14:paraId="023D8181"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329ED63A" w14:textId="77777777" w:rsidTr="0078096F">
        <w:trPr>
          <w:trHeight w:val="1064"/>
        </w:trPr>
        <w:tc>
          <w:tcPr>
            <w:tcW w:w="3114" w:type="dxa"/>
            <w:vMerge/>
            <w:tcBorders>
              <w:top w:val="single" w:sz="4" w:space="0" w:color="000000"/>
              <w:left w:val="single" w:sz="4" w:space="0" w:color="000000"/>
              <w:bottom w:val="single" w:sz="4" w:space="0" w:color="000000"/>
              <w:right w:val="single" w:sz="4" w:space="0" w:color="000000"/>
            </w:tcBorders>
          </w:tcPr>
          <w:p w14:paraId="20F56676"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01688D43"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78096F">
              <w:rPr>
                <w:rFonts w:ascii="Times New Roman" w:hAnsi="Times New Roman" w:cs="Times New Roman"/>
                <w:b/>
                <w:sz w:val="24"/>
                <w:szCs w:val="24"/>
              </w:rPr>
              <w:t xml:space="preserve">Практические занятия: </w:t>
            </w:r>
            <w:r w:rsidRPr="0078096F">
              <w:rPr>
                <w:rFonts w:ascii="Times New Roman" w:hAnsi="Times New Roman" w:cs="Times New Roman"/>
                <w:sz w:val="24"/>
                <w:szCs w:val="24"/>
              </w:rPr>
              <w:t xml:space="preserve">Работа с избранными эпизодами из романа (чтение и обсуждение). Составление «Словарика непонятных и устаревших слов». </w:t>
            </w:r>
          </w:p>
          <w:p w14:paraId="22FFE3C0"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Сообщения по темам: «Портрет Ильи Ильича Обломова в интерьере» по описанию в романе и своим впечатлениям, (реализация на выбор ученика: те</w:t>
            </w:r>
            <w:r w:rsidRPr="0078096F">
              <w:rPr>
                <w:rFonts w:ascii="Times New Roman" w:hAnsi="Times New Roman" w:cs="Times New Roman"/>
                <w:sz w:val="24"/>
                <w:szCs w:val="24"/>
              </w:rPr>
              <w:t>кстовое /цитатное описание; визуализация портрета в разных техниках: графика, аппликация, коллаж, видеомонтаж и т д.)</w:t>
            </w:r>
          </w:p>
        </w:tc>
        <w:tc>
          <w:tcPr>
            <w:tcW w:w="992" w:type="dxa"/>
            <w:tcBorders>
              <w:top w:val="single" w:sz="4" w:space="0" w:color="000000"/>
              <w:left w:val="single" w:sz="4" w:space="0" w:color="000000"/>
              <w:bottom w:val="single" w:sz="4" w:space="0" w:color="000000"/>
              <w:right w:val="single" w:sz="4" w:space="0" w:color="000000"/>
            </w:tcBorders>
          </w:tcPr>
          <w:p w14:paraId="4DD0F283"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1</w:t>
            </w:r>
          </w:p>
        </w:tc>
        <w:tc>
          <w:tcPr>
            <w:tcW w:w="1701" w:type="dxa"/>
            <w:vMerge/>
            <w:tcBorders>
              <w:top w:val="single" w:sz="4" w:space="0" w:color="000000"/>
              <w:left w:val="single" w:sz="4" w:space="0" w:color="000000"/>
              <w:bottom w:val="single" w:sz="4" w:space="0" w:color="000000"/>
              <w:right w:val="single" w:sz="4" w:space="0" w:color="000000"/>
            </w:tcBorders>
          </w:tcPr>
          <w:p w14:paraId="63F46A4C"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336E215B" w14:textId="77777777" w:rsidTr="0078096F">
        <w:trPr>
          <w:trHeight w:val="199"/>
        </w:trPr>
        <w:tc>
          <w:tcPr>
            <w:tcW w:w="3114" w:type="dxa"/>
            <w:vMerge w:val="restart"/>
            <w:tcBorders>
              <w:top w:val="single" w:sz="4" w:space="0" w:color="000000"/>
              <w:left w:val="single" w:sz="4" w:space="0" w:color="000000"/>
              <w:bottom w:val="single" w:sz="4" w:space="0" w:color="000000"/>
              <w:right w:val="single" w:sz="4" w:space="0" w:color="000000"/>
            </w:tcBorders>
          </w:tcPr>
          <w:p w14:paraId="128D4923"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Тема 1.3.</w:t>
            </w:r>
          </w:p>
          <w:p w14:paraId="513B83ED"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 xml:space="preserve">Социально-нравственная проблематика </w:t>
            </w:r>
          </w:p>
          <w:p w14:paraId="73410E7C" w14:textId="77777777" w:rsidR="007B2C11" w:rsidRPr="0078096F" w:rsidRDefault="00837B7F" w:rsidP="0078096F">
            <w:pPr>
              <w:spacing w:after="0" w:line="240" w:lineRule="auto"/>
              <w:rPr>
                <w:rFonts w:ascii="Times New Roman" w:hAnsi="Times New Roman" w:cs="Times New Roman"/>
                <w:sz w:val="24"/>
                <w:szCs w:val="24"/>
              </w:rPr>
            </w:pPr>
            <w:r w:rsidRPr="0078096F">
              <w:rPr>
                <w:rFonts w:ascii="Times New Roman" w:hAnsi="Times New Roman" w:cs="Times New Roman"/>
                <w:b/>
                <w:sz w:val="24"/>
                <w:szCs w:val="24"/>
              </w:rPr>
              <w:t>романа И. С. Тургенева «Отцы и дети»</w:t>
            </w:r>
          </w:p>
        </w:tc>
        <w:tc>
          <w:tcPr>
            <w:tcW w:w="9781" w:type="dxa"/>
            <w:tcBorders>
              <w:top w:val="single" w:sz="4" w:space="0" w:color="000000"/>
              <w:left w:val="single" w:sz="4" w:space="0" w:color="000000"/>
              <w:bottom w:val="single" w:sz="4" w:space="0" w:color="000000"/>
              <w:right w:val="single" w:sz="4" w:space="0" w:color="000000"/>
            </w:tcBorders>
          </w:tcPr>
          <w:p w14:paraId="21D5A0C3"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B851A1B"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3</w:t>
            </w:r>
          </w:p>
        </w:tc>
        <w:tc>
          <w:tcPr>
            <w:tcW w:w="1701" w:type="dxa"/>
            <w:vMerge w:val="restart"/>
            <w:tcBorders>
              <w:top w:val="single" w:sz="4" w:space="0" w:color="000000"/>
              <w:left w:val="single" w:sz="4" w:space="0" w:color="000000"/>
              <w:bottom w:val="single" w:sz="4" w:space="0" w:color="000000"/>
              <w:right w:val="single" w:sz="4" w:space="0" w:color="000000"/>
            </w:tcBorders>
          </w:tcPr>
          <w:p w14:paraId="5C47394D"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sz w:val="24"/>
                <w:szCs w:val="24"/>
              </w:rPr>
              <w:t xml:space="preserve">ОК 01, ОК 02, ОК </w:t>
            </w:r>
            <w:r w:rsidRPr="0078096F">
              <w:rPr>
                <w:rFonts w:ascii="Times New Roman" w:hAnsi="Times New Roman" w:cs="Times New Roman"/>
                <w:sz w:val="24"/>
                <w:szCs w:val="24"/>
              </w:rPr>
              <w:t>03, ОК 04, ОК 05, ОК 06, ОК 09</w:t>
            </w:r>
          </w:p>
        </w:tc>
      </w:tr>
      <w:tr w:rsidR="007B2C11" w:rsidRPr="0078096F" w14:paraId="190A062B"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302667E"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2E22BFB9"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78096F">
              <w:rPr>
                <w:rFonts w:ascii="Times New Roman" w:hAnsi="Times New Roman" w:cs="Times New Roman"/>
                <w:i/>
                <w:sz w:val="24"/>
                <w:szCs w:val="24"/>
              </w:rPr>
              <w:t>Для чтения и изучения:</w:t>
            </w:r>
            <w:r w:rsidRPr="0078096F">
              <w:rPr>
                <w:rFonts w:ascii="Times New Roman" w:hAnsi="Times New Roman" w:cs="Times New Roman"/>
                <w:sz w:val="24"/>
                <w:szCs w:val="24"/>
              </w:rPr>
              <w:t xml:space="preserve"> роман «Отцы и дети».</w:t>
            </w:r>
          </w:p>
          <w:p w14:paraId="0621EEC8"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78096F">
              <w:rPr>
                <w:rFonts w:ascii="Times New Roman" w:hAnsi="Times New Roman" w:cs="Times New Roman"/>
                <w:sz w:val="24"/>
                <w:szCs w:val="24"/>
              </w:rPr>
              <w:t xml:space="preserve">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w:t>
            </w:r>
            <w:r w:rsidRPr="0078096F">
              <w:rPr>
                <w:rFonts w:ascii="Times New Roman" w:hAnsi="Times New Roman" w:cs="Times New Roman"/>
                <w:sz w:val="24"/>
                <w:szCs w:val="24"/>
              </w:rPr>
              <w:t>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tc>
        <w:tc>
          <w:tcPr>
            <w:tcW w:w="992" w:type="dxa"/>
            <w:tcBorders>
              <w:top w:val="single" w:sz="4" w:space="0" w:color="000000"/>
              <w:left w:val="single" w:sz="4" w:space="0" w:color="000000"/>
              <w:bottom w:val="single" w:sz="4" w:space="0" w:color="000000"/>
              <w:right w:val="single" w:sz="4" w:space="0" w:color="000000"/>
            </w:tcBorders>
          </w:tcPr>
          <w:p w14:paraId="5ED22893"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1</w:t>
            </w:r>
          </w:p>
        </w:tc>
        <w:tc>
          <w:tcPr>
            <w:tcW w:w="1701" w:type="dxa"/>
            <w:vMerge/>
            <w:tcBorders>
              <w:top w:val="single" w:sz="4" w:space="0" w:color="000000"/>
              <w:left w:val="single" w:sz="4" w:space="0" w:color="000000"/>
              <w:bottom w:val="single" w:sz="4" w:space="0" w:color="000000"/>
              <w:right w:val="single" w:sz="4" w:space="0" w:color="000000"/>
            </w:tcBorders>
          </w:tcPr>
          <w:p w14:paraId="3F6B78E7"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33F98F95" w14:textId="77777777" w:rsidTr="0078096F">
        <w:trPr>
          <w:trHeight w:val="503"/>
        </w:trPr>
        <w:tc>
          <w:tcPr>
            <w:tcW w:w="3114" w:type="dxa"/>
            <w:vMerge/>
            <w:tcBorders>
              <w:top w:val="single" w:sz="4" w:space="0" w:color="000000"/>
              <w:left w:val="single" w:sz="4" w:space="0" w:color="000000"/>
              <w:bottom w:val="single" w:sz="4" w:space="0" w:color="000000"/>
              <w:right w:val="single" w:sz="4" w:space="0" w:color="000000"/>
            </w:tcBorders>
          </w:tcPr>
          <w:p w14:paraId="309B67B4"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54E63430"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78096F">
              <w:rPr>
                <w:rFonts w:ascii="Times New Roman" w:hAnsi="Times New Roman" w:cs="Times New Roman"/>
                <w:b/>
                <w:sz w:val="24"/>
                <w:szCs w:val="24"/>
              </w:rPr>
              <w:t xml:space="preserve">Практические занятия: </w:t>
            </w:r>
            <w:r w:rsidRPr="0078096F">
              <w:rPr>
                <w:rFonts w:ascii="Times New Roman" w:hAnsi="Times New Roman" w:cs="Times New Roman"/>
                <w:sz w:val="24"/>
                <w:szCs w:val="24"/>
              </w:rPr>
              <w:t>Работа с избранными эпизодами романа (чтение, обсуждение). Творческое задание: написание рассказа о произошедшем споре от лица разных персонажей.</w:t>
            </w:r>
          </w:p>
        </w:tc>
        <w:tc>
          <w:tcPr>
            <w:tcW w:w="992" w:type="dxa"/>
            <w:tcBorders>
              <w:top w:val="single" w:sz="4" w:space="0" w:color="000000"/>
              <w:left w:val="single" w:sz="4" w:space="0" w:color="000000"/>
              <w:bottom w:val="single" w:sz="4" w:space="0" w:color="000000"/>
              <w:right w:val="single" w:sz="4" w:space="0" w:color="000000"/>
            </w:tcBorders>
          </w:tcPr>
          <w:p w14:paraId="1E6D0070"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2</w:t>
            </w:r>
          </w:p>
        </w:tc>
        <w:tc>
          <w:tcPr>
            <w:tcW w:w="1701" w:type="dxa"/>
            <w:vMerge/>
            <w:tcBorders>
              <w:top w:val="single" w:sz="4" w:space="0" w:color="000000"/>
              <w:left w:val="single" w:sz="4" w:space="0" w:color="000000"/>
              <w:bottom w:val="single" w:sz="4" w:space="0" w:color="000000"/>
              <w:right w:val="single" w:sz="4" w:space="0" w:color="000000"/>
            </w:tcBorders>
          </w:tcPr>
          <w:p w14:paraId="56B68AD9"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7C83018A" w14:textId="77777777" w:rsidTr="0078096F">
        <w:trPr>
          <w:trHeight w:val="343"/>
        </w:trPr>
        <w:tc>
          <w:tcPr>
            <w:tcW w:w="3114" w:type="dxa"/>
            <w:vMerge w:val="restart"/>
            <w:tcBorders>
              <w:top w:val="single" w:sz="4" w:space="0" w:color="000000"/>
              <w:left w:val="single" w:sz="4" w:space="0" w:color="000000"/>
              <w:bottom w:val="single" w:sz="4" w:space="0" w:color="000000"/>
              <w:right w:val="single" w:sz="4" w:space="0" w:color="000000"/>
            </w:tcBorders>
          </w:tcPr>
          <w:p w14:paraId="08061E6D"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 xml:space="preserve">Тема 1.4. </w:t>
            </w:r>
          </w:p>
          <w:p w14:paraId="6DC9E029"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Идейно-художественное своеобразие лирики Ф.И. Тютчева и А.А. Фета</w:t>
            </w:r>
          </w:p>
        </w:tc>
        <w:tc>
          <w:tcPr>
            <w:tcW w:w="9781" w:type="dxa"/>
            <w:tcBorders>
              <w:top w:val="single" w:sz="4" w:space="0" w:color="000000"/>
              <w:left w:val="single" w:sz="4" w:space="0" w:color="000000"/>
              <w:bottom w:val="single" w:sz="4" w:space="0" w:color="000000"/>
              <w:right w:val="single" w:sz="4" w:space="0" w:color="000000"/>
            </w:tcBorders>
          </w:tcPr>
          <w:p w14:paraId="74A9774F"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452F9A0"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2</w:t>
            </w:r>
          </w:p>
        </w:tc>
        <w:tc>
          <w:tcPr>
            <w:tcW w:w="1701" w:type="dxa"/>
            <w:vMerge w:val="restart"/>
            <w:tcBorders>
              <w:top w:val="single" w:sz="4" w:space="0" w:color="000000"/>
              <w:left w:val="single" w:sz="4" w:space="0" w:color="000000"/>
              <w:bottom w:val="single" w:sz="4" w:space="0" w:color="000000"/>
              <w:right w:val="single" w:sz="4" w:space="0" w:color="000000"/>
            </w:tcBorders>
          </w:tcPr>
          <w:p w14:paraId="1E3F4692" w14:textId="77777777" w:rsidR="007B2C11" w:rsidRPr="0078096F" w:rsidRDefault="00837B7F" w:rsidP="0078096F">
            <w:pPr>
              <w:spacing w:after="0" w:line="240" w:lineRule="auto"/>
              <w:rPr>
                <w:rFonts w:ascii="Times New Roman" w:hAnsi="Times New Roman" w:cs="Times New Roman"/>
                <w:sz w:val="24"/>
                <w:szCs w:val="24"/>
              </w:rPr>
            </w:pPr>
            <w:r w:rsidRPr="0078096F">
              <w:rPr>
                <w:rFonts w:ascii="Times New Roman" w:hAnsi="Times New Roman" w:cs="Times New Roman"/>
                <w:sz w:val="24"/>
                <w:szCs w:val="24"/>
              </w:rPr>
              <w:t>ОК 01, ОК 02, ОК 03, ОК 04, ОК 05, ОК 06, ОК 09</w:t>
            </w:r>
          </w:p>
        </w:tc>
      </w:tr>
      <w:tr w:rsidR="007B2C11" w:rsidRPr="0078096F" w14:paraId="0BD09C80" w14:textId="77777777" w:rsidTr="0078096F">
        <w:trPr>
          <w:trHeight w:val="559"/>
        </w:trPr>
        <w:tc>
          <w:tcPr>
            <w:tcW w:w="3114" w:type="dxa"/>
            <w:vMerge/>
            <w:tcBorders>
              <w:top w:val="single" w:sz="4" w:space="0" w:color="000000"/>
              <w:left w:val="single" w:sz="4" w:space="0" w:color="000000"/>
              <w:bottom w:val="single" w:sz="4" w:space="0" w:color="000000"/>
              <w:right w:val="single" w:sz="4" w:space="0" w:color="000000"/>
            </w:tcBorders>
          </w:tcPr>
          <w:p w14:paraId="48DEF54E"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2C759A03"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78096F">
              <w:rPr>
                <w:rFonts w:ascii="Times New Roman" w:hAnsi="Times New Roman" w:cs="Times New Roman"/>
                <w:i/>
                <w:sz w:val="24"/>
                <w:szCs w:val="24"/>
              </w:rPr>
              <w:t>Для чтения и изучения</w:t>
            </w:r>
            <w:r w:rsidRPr="0078096F">
              <w:rPr>
                <w:rFonts w:ascii="Times New Roman" w:hAnsi="Times New Roman" w:cs="Times New Roman"/>
                <w:sz w:val="24"/>
                <w:szCs w:val="24"/>
              </w:rPr>
              <w:t>: стихотворения Ф.И. Тютчева (не менее двух по выбору). Например, «</w:t>
            </w:r>
            <w:proofErr w:type="spellStart"/>
            <w:r w:rsidRPr="0078096F">
              <w:rPr>
                <w:rFonts w:ascii="Times New Roman" w:hAnsi="Times New Roman" w:cs="Times New Roman"/>
                <w:sz w:val="24"/>
                <w:szCs w:val="24"/>
              </w:rPr>
              <w:t>Silentium</w:t>
            </w:r>
            <w:proofErr w:type="spellEnd"/>
            <w:r w:rsidRPr="0078096F">
              <w:rPr>
                <w:rFonts w:ascii="Times New Roman" w:hAnsi="Times New Roman" w:cs="Times New Roman"/>
                <w:sz w:val="24"/>
                <w:szCs w:val="24"/>
              </w:rPr>
              <w:t>!», «Не то, что мните вы, природа...», «Умом Россию не понять...», «О, как убийственно мы любим...», «Нам не дано предугадать...», «К. Б.» («Я встретил вас – и все былое...») и дру</w:t>
            </w:r>
            <w:r w:rsidRPr="0078096F">
              <w:rPr>
                <w:rFonts w:ascii="Times New Roman" w:hAnsi="Times New Roman" w:cs="Times New Roman"/>
                <w:sz w:val="24"/>
                <w:szCs w:val="24"/>
              </w:rPr>
              <w:t xml:space="preserve">гие; </w:t>
            </w:r>
          </w:p>
          <w:p w14:paraId="36A2356A"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стихотворения А.А. Фета (не менее двух по выбору): «Одним толчком согнать ладью живую...», «Еще майская ночь», «Вечер», «Это утро, радость эта...», «Шепот, робкое дыханье...», «Сияла ночь. Луной был полон сад. Лежали...» и другие</w:t>
            </w:r>
          </w:p>
        </w:tc>
        <w:tc>
          <w:tcPr>
            <w:tcW w:w="992" w:type="dxa"/>
            <w:tcBorders>
              <w:top w:val="single" w:sz="4" w:space="0" w:color="000000"/>
              <w:left w:val="single" w:sz="4" w:space="0" w:color="000000"/>
              <w:bottom w:val="single" w:sz="4" w:space="0" w:color="000000"/>
              <w:right w:val="single" w:sz="4" w:space="0" w:color="000000"/>
            </w:tcBorders>
          </w:tcPr>
          <w:p w14:paraId="07E7F290"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w:t>
            </w:r>
          </w:p>
        </w:tc>
        <w:tc>
          <w:tcPr>
            <w:tcW w:w="1701" w:type="dxa"/>
            <w:vMerge/>
            <w:tcBorders>
              <w:top w:val="single" w:sz="4" w:space="0" w:color="000000"/>
              <w:left w:val="single" w:sz="4" w:space="0" w:color="000000"/>
              <w:bottom w:val="single" w:sz="4" w:space="0" w:color="000000"/>
              <w:right w:val="single" w:sz="4" w:space="0" w:color="000000"/>
            </w:tcBorders>
          </w:tcPr>
          <w:p w14:paraId="685123A0"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4BD527C8" w14:textId="77777777" w:rsidTr="0078096F">
        <w:trPr>
          <w:trHeight w:val="185"/>
        </w:trPr>
        <w:tc>
          <w:tcPr>
            <w:tcW w:w="3114" w:type="dxa"/>
            <w:vMerge/>
            <w:tcBorders>
              <w:top w:val="single" w:sz="4" w:space="0" w:color="000000"/>
              <w:left w:val="single" w:sz="4" w:space="0" w:color="000000"/>
              <w:bottom w:val="single" w:sz="4" w:space="0" w:color="000000"/>
              <w:right w:val="single" w:sz="4" w:space="0" w:color="000000"/>
            </w:tcBorders>
          </w:tcPr>
          <w:p w14:paraId="5D109923"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60CFCE39"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1F2739E0"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2</w:t>
            </w:r>
          </w:p>
        </w:tc>
        <w:tc>
          <w:tcPr>
            <w:tcW w:w="1701" w:type="dxa"/>
            <w:vMerge/>
            <w:tcBorders>
              <w:top w:val="single" w:sz="4" w:space="0" w:color="000000"/>
              <w:left w:val="single" w:sz="4" w:space="0" w:color="000000"/>
              <w:bottom w:val="single" w:sz="4" w:space="0" w:color="000000"/>
              <w:right w:val="single" w:sz="4" w:space="0" w:color="000000"/>
            </w:tcBorders>
          </w:tcPr>
          <w:p w14:paraId="3EE3FFB2"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0552DAC3" w14:textId="77777777" w:rsidTr="0078096F">
        <w:trPr>
          <w:trHeight w:val="269"/>
        </w:trPr>
        <w:tc>
          <w:tcPr>
            <w:tcW w:w="3114" w:type="dxa"/>
            <w:vMerge/>
            <w:tcBorders>
              <w:top w:val="single" w:sz="4" w:space="0" w:color="000000"/>
              <w:left w:val="single" w:sz="4" w:space="0" w:color="000000"/>
              <w:bottom w:val="single" w:sz="4" w:space="0" w:color="000000"/>
              <w:right w:val="single" w:sz="4" w:space="0" w:color="000000"/>
            </w:tcBorders>
          </w:tcPr>
          <w:p w14:paraId="4B63EE82"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53C1DCAC"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Основные темы и художественное своеобразие лирики Тютчева, бурный пейзаж как доминанта в художественном мире Тютчева Основные образы и философские мотивы поэтических текстов. Установление связи с современностью; выразительное чтение стихотворений, в том чи</w:t>
            </w:r>
            <w:r w:rsidRPr="0078096F">
              <w:rPr>
                <w:rFonts w:ascii="Times New Roman" w:hAnsi="Times New Roman" w:cs="Times New Roman"/>
                <w:sz w:val="24"/>
                <w:szCs w:val="24"/>
              </w:rPr>
              <w:t xml:space="preserve">сле наизусть. Чтение и анализ стихотворений; подготовка сообщения </w:t>
            </w:r>
            <w:r w:rsidRPr="0078096F">
              <w:rPr>
                <w:rFonts w:ascii="Times New Roman" w:hAnsi="Times New Roman" w:cs="Times New Roman"/>
                <w:sz w:val="24"/>
                <w:szCs w:val="24"/>
              </w:rPr>
              <w:lastRenderedPageBreak/>
              <w:t xml:space="preserve">/ презентации / ролика / подкаста / литературно-музыкальной композиции на стихи поэтов (по выбору). </w:t>
            </w:r>
          </w:p>
          <w:p w14:paraId="4F3B9E75"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Понимание ключевых проблем и осознание историко-культурного и нравственно-ценностного вза</w:t>
            </w:r>
            <w:r w:rsidRPr="0078096F">
              <w:rPr>
                <w:rFonts w:ascii="Times New Roman" w:hAnsi="Times New Roman" w:cs="Times New Roman"/>
                <w:sz w:val="24"/>
                <w:szCs w:val="24"/>
              </w:rPr>
              <w:t>имовлияния произведений А.А. Фета. Особенности лирического героя. Основные темы и художественное своеобразие лирики А.А. Фета. Основные темы и художественное своеобразие лирики А.А. Фета, идиллический пейзаж. Чтение и анализ стихотворений; подготовка литер</w:t>
            </w:r>
            <w:r w:rsidRPr="0078096F">
              <w:rPr>
                <w:rFonts w:ascii="Times New Roman" w:hAnsi="Times New Roman" w:cs="Times New Roman"/>
                <w:sz w:val="24"/>
                <w:szCs w:val="24"/>
              </w:rPr>
              <w:t xml:space="preserve">атурно-музыкальной композиции на стихи поэтов и подбор иллюстративного материала. </w:t>
            </w:r>
          </w:p>
          <w:p w14:paraId="3D3ABE87"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
                <w:sz w:val="24"/>
                <w:szCs w:val="24"/>
              </w:rPr>
            </w:pPr>
            <w:r w:rsidRPr="0078096F">
              <w:rPr>
                <w:rFonts w:ascii="Times New Roman" w:hAnsi="Times New Roman" w:cs="Times New Roman"/>
                <w:i/>
                <w:sz w:val="24"/>
                <w:szCs w:val="24"/>
              </w:rPr>
              <w:t xml:space="preserve">Выразительное чтение не менее одного стихотворения (по выбору) наизусть </w:t>
            </w:r>
          </w:p>
        </w:tc>
        <w:tc>
          <w:tcPr>
            <w:tcW w:w="992" w:type="dxa"/>
            <w:tcBorders>
              <w:top w:val="single" w:sz="4" w:space="0" w:color="000000"/>
              <w:left w:val="single" w:sz="4" w:space="0" w:color="000000"/>
              <w:bottom w:val="single" w:sz="4" w:space="0" w:color="000000"/>
              <w:right w:val="single" w:sz="4" w:space="0" w:color="000000"/>
            </w:tcBorders>
          </w:tcPr>
          <w:p w14:paraId="11AC1A96"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1701" w:type="dxa"/>
            <w:vMerge/>
            <w:tcBorders>
              <w:top w:val="single" w:sz="4" w:space="0" w:color="000000"/>
              <w:left w:val="single" w:sz="4" w:space="0" w:color="000000"/>
              <w:bottom w:val="single" w:sz="4" w:space="0" w:color="000000"/>
              <w:right w:val="single" w:sz="4" w:space="0" w:color="000000"/>
            </w:tcBorders>
          </w:tcPr>
          <w:p w14:paraId="1284A24B"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1714C55E" w14:textId="77777777" w:rsidTr="0078096F">
        <w:trPr>
          <w:trHeight w:val="269"/>
        </w:trPr>
        <w:tc>
          <w:tcPr>
            <w:tcW w:w="3114" w:type="dxa"/>
            <w:vMerge w:val="restart"/>
            <w:tcBorders>
              <w:top w:val="single" w:sz="4" w:space="0" w:color="000000"/>
              <w:left w:val="single" w:sz="4" w:space="0" w:color="000000"/>
              <w:bottom w:val="single" w:sz="4" w:space="0" w:color="000000"/>
              <w:right w:val="single" w:sz="4" w:space="0" w:color="000000"/>
            </w:tcBorders>
          </w:tcPr>
          <w:p w14:paraId="569F1134"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 xml:space="preserve">Тема 1.5. </w:t>
            </w:r>
          </w:p>
          <w:p w14:paraId="2F63D1BB"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 xml:space="preserve">Гражданская лирика Н.А. Некрасова. Проблематика поэмы «Кому на Руси жить </w:t>
            </w:r>
            <w:r w:rsidRPr="0078096F">
              <w:rPr>
                <w:rFonts w:ascii="Times New Roman" w:hAnsi="Times New Roman" w:cs="Times New Roman"/>
                <w:b/>
                <w:sz w:val="24"/>
                <w:szCs w:val="24"/>
              </w:rPr>
              <w:t>хорошо»</w:t>
            </w:r>
          </w:p>
        </w:tc>
        <w:tc>
          <w:tcPr>
            <w:tcW w:w="9781" w:type="dxa"/>
            <w:tcBorders>
              <w:top w:val="single" w:sz="4" w:space="0" w:color="000000"/>
              <w:left w:val="single" w:sz="4" w:space="0" w:color="000000"/>
              <w:bottom w:val="single" w:sz="4" w:space="0" w:color="000000"/>
              <w:right w:val="single" w:sz="4" w:space="0" w:color="000000"/>
            </w:tcBorders>
          </w:tcPr>
          <w:p w14:paraId="2371C49C"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E9047B2"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2</w:t>
            </w:r>
          </w:p>
        </w:tc>
        <w:tc>
          <w:tcPr>
            <w:tcW w:w="1701" w:type="dxa"/>
            <w:vMerge w:val="restart"/>
            <w:tcBorders>
              <w:top w:val="single" w:sz="4" w:space="0" w:color="000000"/>
              <w:left w:val="single" w:sz="4" w:space="0" w:color="000000"/>
              <w:bottom w:val="single" w:sz="4" w:space="0" w:color="000000"/>
              <w:right w:val="single" w:sz="4" w:space="0" w:color="000000"/>
            </w:tcBorders>
          </w:tcPr>
          <w:p w14:paraId="601B6C40" w14:textId="77777777" w:rsidR="007B2C11" w:rsidRPr="0078096F" w:rsidRDefault="00837B7F" w:rsidP="0078096F">
            <w:pPr>
              <w:spacing w:after="0" w:line="240" w:lineRule="auto"/>
              <w:rPr>
                <w:rFonts w:ascii="Times New Roman" w:hAnsi="Times New Roman" w:cs="Times New Roman"/>
                <w:sz w:val="24"/>
                <w:szCs w:val="24"/>
              </w:rPr>
            </w:pPr>
            <w:r w:rsidRPr="0078096F">
              <w:rPr>
                <w:rFonts w:ascii="Times New Roman" w:hAnsi="Times New Roman" w:cs="Times New Roman"/>
                <w:sz w:val="24"/>
                <w:szCs w:val="24"/>
              </w:rPr>
              <w:t>ОК 01, ОК 02, ОК 03, ОК 04, ОК 05, ОК 06, ОК 09</w:t>
            </w:r>
          </w:p>
        </w:tc>
      </w:tr>
      <w:tr w:rsidR="007B2C11" w:rsidRPr="0078096F" w14:paraId="5A635460" w14:textId="77777777" w:rsidTr="0078096F">
        <w:trPr>
          <w:trHeight w:val="269"/>
        </w:trPr>
        <w:tc>
          <w:tcPr>
            <w:tcW w:w="3114" w:type="dxa"/>
            <w:vMerge/>
            <w:tcBorders>
              <w:top w:val="single" w:sz="4" w:space="0" w:color="000000"/>
              <w:left w:val="single" w:sz="4" w:space="0" w:color="000000"/>
              <w:bottom w:val="single" w:sz="4" w:space="0" w:color="000000"/>
              <w:right w:val="single" w:sz="4" w:space="0" w:color="000000"/>
            </w:tcBorders>
          </w:tcPr>
          <w:p w14:paraId="12E47321"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61217381"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78096F">
              <w:rPr>
                <w:rFonts w:ascii="Times New Roman" w:hAnsi="Times New Roman" w:cs="Times New Roman"/>
                <w:i/>
                <w:sz w:val="24"/>
                <w:szCs w:val="24"/>
              </w:rPr>
              <w:t>Для чтения и изучения</w:t>
            </w:r>
            <w:r w:rsidRPr="0078096F">
              <w:rPr>
                <w:rFonts w:ascii="Times New Roman" w:hAnsi="Times New Roman" w:cs="Times New Roman"/>
                <w:sz w:val="24"/>
                <w:szCs w:val="24"/>
              </w:rPr>
              <w:t xml:space="preserve">: Н.А. Некрасов. Стихотворения (не менее двух по выбору). Например, «Тройка», «Я не люблю иронии твоей...», «Вчерашний день, часу в </w:t>
            </w:r>
            <w:r w:rsidRPr="0078096F">
              <w:rPr>
                <w:rFonts w:ascii="Times New Roman" w:hAnsi="Times New Roman" w:cs="Times New Roman"/>
                <w:sz w:val="24"/>
                <w:szCs w:val="24"/>
              </w:rPr>
              <w:t>шестом...», «Мы с тобой бестолковые люди...», «Поэт и Гражданин», «Элегия» («Пускай нам говорит изменчивая мода...») и другие.</w:t>
            </w:r>
          </w:p>
          <w:p w14:paraId="5B5916BF"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xml:space="preserve">Поэма «Кому на Руси жить хорошо» (1866) (обзорно). </w:t>
            </w:r>
          </w:p>
          <w:p w14:paraId="03CA7309"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Особенность лирического героя. Основные темы и идеи. Художественное своеобраз</w:t>
            </w:r>
            <w:r w:rsidRPr="0078096F">
              <w:rPr>
                <w:rFonts w:ascii="Times New Roman" w:hAnsi="Times New Roman" w:cs="Times New Roman"/>
                <w:sz w:val="24"/>
                <w:szCs w:val="24"/>
              </w:rPr>
              <w:t>ие лирики Некрасова и её близость к народной поэзии. Чтение и анализ стихотворений. Подготовка сообщения / презентации / ролика / подкаста (по выбору) о поэтических текстах Н.А. Некрасова, ставшими впоследствии народными песнями</w:t>
            </w:r>
          </w:p>
        </w:tc>
        <w:tc>
          <w:tcPr>
            <w:tcW w:w="992" w:type="dxa"/>
            <w:tcBorders>
              <w:top w:val="single" w:sz="4" w:space="0" w:color="000000"/>
              <w:left w:val="single" w:sz="4" w:space="0" w:color="000000"/>
              <w:bottom w:val="single" w:sz="4" w:space="0" w:color="000000"/>
              <w:right w:val="single" w:sz="4" w:space="0" w:color="000000"/>
            </w:tcBorders>
          </w:tcPr>
          <w:p w14:paraId="08ABC4FD"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1</w:t>
            </w:r>
          </w:p>
        </w:tc>
        <w:tc>
          <w:tcPr>
            <w:tcW w:w="1701" w:type="dxa"/>
            <w:vMerge/>
            <w:tcBorders>
              <w:top w:val="single" w:sz="4" w:space="0" w:color="000000"/>
              <w:left w:val="single" w:sz="4" w:space="0" w:color="000000"/>
              <w:bottom w:val="single" w:sz="4" w:space="0" w:color="000000"/>
              <w:right w:val="single" w:sz="4" w:space="0" w:color="000000"/>
            </w:tcBorders>
          </w:tcPr>
          <w:p w14:paraId="40B0D189"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49D34B18" w14:textId="77777777" w:rsidTr="0078096F">
        <w:trPr>
          <w:trHeight w:val="269"/>
        </w:trPr>
        <w:tc>
          <w:tcPr>
            <w:tcW w:w="3114" w:type="dxa"/>
            <w:vMerge/>
            <w:tcBorders>
              <w:top w:val="single" w:sz="4" w:space="0" w:color="000000"/>
              <w:left w:val="single" w:sz="4" w:space="0" w:color="000000"/>
              <w:bottom w:val="single" w:sz="4" w:space="0" w:color="000000"/>
              <w:right w:val="single" w:sz="4" w:space="0" w:color="000000"/>
            </w:tcBorders>
          </w:tcPr>
          <w:p w14:paraId="2FA8DE63"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7C684AF0"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78096F">
              <w:rPr>
                <w:rFonts w:ascii="Times New Roman" w:hAnsi="Times New Roman" w:cs="Times New Roman"/>
                <w:b/>
                <w:sz w:val="24"/>
                <w:szCs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480FC443"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1</w:t>
            </w:r>
          </w:p>
        </w:tc>
        <w:tc>
          <w:tcPr>
            <w:tcW w:w="1701" w:type="dxa"/>
            <w:vMerge/>
            <w:tcBorders>
              <w:top w:val="single" w:sz="4" w:space="0" w:color="000000"/>
              <w:left w:val="single" w:sz="4" w:space="0" w:color="000000"/>
              <w:bottom w:val="single" w:sz="4" w:space="0" w:color="000000"/>
              <w:right w:val="single" w:sz="4" w:space="0" w:color="000000"/>
            </w:tcBorders>
          </w:tcPr>
          <w:p w14:paraId="1FE9078C"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43ED6640" w14:textId="77777777" w:rsidTr="0078096F">
        <w:trPr>
          <w:trHeight w:val="269"/>
        </w:trPr>
        <w:tc>
          <w:tcPr>
            <w:tcW w:w="3114" w:type="dxa"/>
            <w:vMerge/>
            <w:tcBorders>
              <w:top w:val="single" w:sz="4" w:space="0" w:color="000000"/>
              <w:left w:val="single" w:sz="4" w:space="0" w:color="000000"/>
              <w:bottom w:val="single" w:sz="4" w:space="0" w:color="000000"/>
              <w:right w:val="single" w:sz="4" w:space="0" w:color="000000"/>
            </w:tcBorders>
          </w:tcPr>
          <w:p w14:paraId="49F4AB43"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4A5B177C"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xml:space="preserve">Работа с </w:t>
            </w:r>
            <w:proofErr w:type="spellStart"/>
            <w:r w:rsidRPr="0078096F">
              <w:rPr>
                <w:rFonts w:ascii="Times New Roman" w:hAnsi="Times New Roman" w:cs="Times New Roman"/>
                <w:sz w:val="24"/>
                <w:szCs w:val="24"/>
              </w:rPr>
              <w:t>инфоресурсами</w:t>
            </w:r>
            <w:proofErr w:type="spellEnd"/>
            <w:r w:rsidRPr="0078096F">
              <w:rPr>
                <w:rFonts w:ascii="Times New Roman" w:hAnsi="Times New Roman" w:cs="Times New Roman"/>
                <w:sz w:val="24"/>
                <w:szCs w:val="24"/>
              </w:rPr>
              <w:t xml:space="preserve">. Поэма «Кому на Руси жить хорошо»: сообщение (по выбору) «Эпопея крестьянской жизни: замысел и его воплощение»; «Фольклорная основа поэмы». </w:t>
            </w:r>
          </w:p>
          <w:p w14:paraId="23A0CA56"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78096F">
              <w:rPr>
                <w:rFonts w:ascii="Times New Roman" w:hAnsi="Times New Roman" w:cs="Times New Roman"/>
                <w:i/>
                <w:sz w:val="24"/>
                <w:szCs w:val="24"/>
              </w:rPr>
              <w:t xml:space="preserve">Выразительное чтение отрывка наизусть </w:t>
            </w:r>
          </w:p>
        </w:tc>
        <w:tc>
          <w:tcPr>
            <w:tcW w:w="992" w:type="dxa"/>
            <w:tcBorders>
              <w:top w:val="single" w:sz="4" w:space="0" w:color="000000"/>
              <w:left w:val="single" w:sz="4" w:space="0" w:color="000000"/>
              <w:bottom w:val="single" w:sz="4" w:space="0" w:color="000000"/>
              <w:right w:val="single" w:sz="4" w:space="0" w:color="000000"/>
            </w:tcBorders>
          </w:tcPr>
          <w:p w14:paraId="6A7F1A5C"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1701" w:type="dxa"/>
            <w:vMerge/>
            <w:tcBorders>
              <w:top w:val="single" w:sz="4" w:space="0" w:color="000000"/>
              <w:left w:val="single" w:sz="4" w:space="0" w:color="000000"/>
              <w:bottom w:val="single" w:sz="4" w:space="0" w:color="000000"/>
              <w:right w:val="single" w:sz="4" w:space="0" w:color="000000"/>
            </w:tcBorders>
          </w:tcPr>
          <w:p w14:paraId="29232273"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7F50A3AC" w14:textId="77777777" w:rsidTr="0078096F">
        <w:trPr>
          <w:trHeight w:val="123"/>
        </w:trPr>
        <w:tc>
          <w:tcPr>
            <w:tcW w:w="3114" w:type="dxa"/>
            <w:vMerge w:val="restart"/>
            <w:tcBorders>
              <w:top w:val="single" w:sz="4" w:space="0" w:color="000000"/>
              <w:left w:val="single" w:sz="4" w:space="0" w:color="000000"/>
              <w:bottom w:val="single" w:sz="4" w:space="0" w:color="000000"/>
              <w:right w:val="single" w:sz="4" w:space="0" w:color="000000"/>
            </w:tcBorders>
          </w:tcPr>
          <w:p w14:paraId="0578823D"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Тема 1.6.</w:t>
            </w:r>
          </w:p>
          <w:p w14:paraId="7B292198"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 xml:space="preserve">Особенности сатиры в </w:t>
            </w:r>
            <w:r w:rsidRPr="0078096F">
              <w:rPr>
                <w:rFonts w:ascii="Times New Roman" w:hAnsi="Times New Roman" w:cs="Times New Roman"/>
                <w:b/>
                <w:sz w:val="24"/>
                <w:szCs w:val="24"/>
              </w:rPr>
              <w:t>романе-хронике М. Е. Салтыкова-Щедрина «История одного города»</w:t>
            </w:r>
          </w:p>
          <w:p w14:paraId="73FAB056"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shd w:val="clear" w:color="auto" w:fill="4BF357"/>
              </w:rPr>
            </w:pPr>
          </w:p>
          <w:p w14:paraId="734BD7A3"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shd w:val="clear" w:color="auto" w:fill="4BF357"/>
              </w:rPr>
            </w:pPr>
          </w:p>
        </w:tc>
        <w:tc>
          <w:tcPr>
            <w:tcW w:w="9781" w:type="dxa"/>
            <w:tcBorders>
              <w:top w:val="single" w:sz="4" w:space="0" w:color="000000"/>
              <w:left w:val="single" w:sz="4" w:space="0" w:color="000000"/>
              <w:bottom w:val="single" w:sz="4" w:space="0" w:color="000000"/>
              <w:right w:val="single" w:sz="4" w:space="0" w:color="000000"/>
            </w:tcBorders>
          </w:tcPr>
          <w:p w14:paraId="3F9C86EB"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2F0C534"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2</w:t>
            </w:r>
          </w:p>
        </w:tc>
        <w:tc>
          <w:tcPr>
            <w:tcW w:w="1701" w:type="dxa"/>
            <w:vMerge w:val="restart"/>
            <w:tcBorders>
              <w:top w:val="single" w:sz="4" w:space="0" w:color="000000"/>
              <w:left w:val="single" w:sz="4" w:space="0" w:color="000000"/>
              <w:bottom w:val="single" w:sz="4" w:space="0" w:color="000000"/>
              <w:right w:val="single" w:sz="4" w:space="0" w:color="000000"/>
            </w:tcBorders>
          </w:tcPr>
          <w:p w14:paraId="19CA41F2"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sz w:val="24"/>
                <w:szCs w:val="24"/>
              </w:rPr>
              <w:t>ОК 01, ОК 02, ОК 03, ОК 04, ОК 05, ОК 06, ОК 09</w:t>
            </w:r>
          </w:p>
        </w:tc>
      </w:tr>
      <w:tr w:rsidR="007B2C11" w:rsidRPr="0078096F" w14:paraId="7D019441" w14:textId="77777777" w:rsidTr="0078096F">
        <w:trPr>
          <w:trHeight w:val="1053"/>
        </w:trPr>
        <w:tc>
          <w:tcPr>
            <w:tcW w:w="3114" w:type="dxa"/>
            <w:vMerge/>
            <w:tcBorders>
              <w:top w:val="single" w:sz="4" w:space="0" w:color="000000"/>
              <w:left w:val="single" w:sz="4" w:space="0" w:color="000000"/>
              <w:bottom w:val="single" w:sz="4" w:space="0" w:color="000000"/>
              <w:right w:val="single" w:sz="4" w:space="0" w:color="000000"/>
            </w:tcBorders>
          </w:tcPr>
          <w:p w14:paraId="53A3F79E"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545F453C"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78096F">
              <w:rPr>
                <w:rFonts w:ascii="Times New Roman" w:hAnsi="Times New Roman" w:cs="Times New Roman"/>
                <w:i/>
                <w:sz w:val="24"/>
                <w:szCs w:val="24"/>
              </w:rPr>
              <w:t>Для чтения и изучения:</w:t>
            </w:r>
            <w:r w:rsidRPr="0078096F">
              <w:rPr>
                <w:rFonts w:ascii="Times New Roman" w:hAnsi="Times New Roman" w:cs="Times New Roman"/>
                <w:sz w:val="24"/>
                <w:szCs w:val="24"/>
              </w:rPr>
              <w:t xml:space="preserve"> роман-хроника «История одного города» (не менее двух глав по выбору: главы «О </w:t>
            </w:r>
            <w:proofErr w:type="spellStart"/>
            <w:r w:rsidRPr="0078096F">
              <w:rPr>
                <w:rFonts w:ascii="Times New Roman" w:hAnsi="Times New Roman" w:cs="Times New Roman"/>
                <w:sz w:val="24"/>
                <w:szCs w:val="24"/>
              </w:rPr>
              <w:t>корени</w:t>
            </w:r>
            <w:proofErr w:type="spellEnd"/>
            <w:r w:rsidRPr="0078096F">
              <w:rPr>
                <w:rFonts w:ascii="Times New Roman" w:hAnsi="Times New Roman" w:cs="Times New Roman"/>
                <w:sz w:val="24"/>
                <w:szCs w:val="24"/>
              </w:rPr>
              <w:t xml:space="preserve"> происхождения </w:t>
            </w:r>
            <w:proofErr w:type="spellStart"/>
            <w:r w:rsidRPr="0078096F">
              <w:rPr>
                <w:rFonts w:ascii="Times New Roman" w:hAnsi="Times New Roman" w:cs="Times New Roman"/>
                <w:sz w:val="24"/>
                <w:szCs w:val="24"/>
              </w:rPr>
              <w:t>глуповцев</w:t>
            </w:r>
            <w:proofErr w:type="spellEnd"/>
            <w:r w:rsidRPr="0078096F">
              <w:rPr>
                <w:rFonts w:ascii="Times New Roman" w:hAnsi="Times New Roman" w:cs="Times New Roman"/>
                <w:sz w:val="24"/>
                <w:szCs w:val="24"/>
              </w:rPr>
              <w:t>», «Опись градоначальникам», «Органчик», «Подтверждение покаяния» или другие.</w:t>
            </w:r>
          </w:p>
          <w:p w14:paraId="65EFEAA8"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Художественные средства: иносказание, гротеск, гипербола, ирония, сат</w:t>
            </w:r>
            <w:r w:rsidRPr="0078096F">
              <w:rPr>
                <w:rFonts w:ascii="Times New Roman" w:hAnsi="Times New Roman" w:cs="Times New Roman"/>
                <w:sz w:val="24"/>
                <w:szCs w:val="24"/>
              </w:rPr>
              <w:t>ира. Эзопов язык</w:t>
            </w:r>
          </w:p>
        </w:tc>
        <w:tc>
          <w:tcPr>
            <w:tcW w:w="992" w:type="dxa"/>
            <w:tcBorders>
              <w:top w:val="single" w:sz="4" w:space="0" w:color="000000"/>
              <w:left w:val="single" w:sz="4" w:space="0" w:color="000000"/>
              <w:bottom w:val="single" w:sz="4" w:space="0" w:color="000000"/>
              <w:right w:val="single" w:sz="4" w:space="0" w:color="000000"/>
            </w:tcBorders>
          </w:tcPr>
          <w:p w14:paraId="400A2365"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w:t>
            </w:r>
          </w:p>
        </w:tc>
        <w:tc>
          <w:tcPr>
            <w:tcW w:w="1701" w:type="dxa"/>
            <w:vMerge/>
            <w:tcBorders>
              <w:top w:val="single" w:sz="4" w:space="0" w:color="000000"/>
              <w:left w:val="single" w:sz="4" w:space="0" w:color="000000"/>
              <w:bottom w:val="single" w:sz="4" w:space="0" w:color="000000"/>
              <w:right w:val="single" w:sz="4" w:space="0" w:color="000000"/>
            </w:tcBorders>
          </w:tcPr>
          <w:p w14:paraId="5FFCB6E7"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2C4577E2" w14:textId="77777777" w:rsidTr="0078096F">
        <w:trPr>
          <w:trHeight w:val="211"/>
        </w:trPr>
        <w:tc>
          <w:tcPr>
            <w:tcW w:w="3114" w:type="dxa"/>
            <w:vMerge/>
            <w:tcBorders>
              <w:top w:val="single" w:sz="4" w:space="0" w:color="000000"/>
              <w:left w:val="single" w:sz="4" w:space="0" w:color="000000"/>
              <w:bottom w:val="single" w:sz="4" w:space="0" w:color="000000"/>
              <w:right w:val="single" w:sz="4" w:space="0" w:color="000000"/>
            </w:tcBorders>
          </w:tcPr>
          <w:p w14:paraId="40A187BC"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0FE11689"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492A3413"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2</w:t>
            </w:r>
          </w:p>
        </w:tc>
        <w:tc>
          <w:tcPr>
            <w:tcW w:w="1701" w:type="dxa"/>
            <w:vMerge/>
            <w:tcBorders>
              <w:top w:val="single" w:sz="4" w:space="0" w:color="000000"/>
              <w:left w:val="single" w:sz="4" w:space="0" w:color="000000"/>
              <w:bottom w:val="single" w:sz="4" w:space="0" w:color="000000"/>
              <w:right w:val="single" w:sz="4" w:space="0" w:color="000000"/>
            </w:tcBorders>
          </w:tcPr>
          <w:p w14:paraId="731CA07B"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5F62DD7E"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014F3D8"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3EDB57AC"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78096F">
              <w:rPr>
                <w:rFonts w:ascii="Times New Roman" w:hAnsi="Times New Roman" w:cs="Times New Roman"/>
                <w:sz w:val="24"/>
                <w:szCs w:val="24"/>
              </w:rPr>
              <w:t>Работа с избранными</w:t>
            </w:r>
            <w:r w:rsidRPr="0078096F">
              <w:rPr>
                <w:rFonts w:ascii="Times New Roman" w:hAnsi="Times New Roman" w:cs="Times New Roman"/>
                <w:b/>
                <w:sz w:val="24"/>
                <w:szCs w:val="24"/>
              </w:rPr>
              <w:t xml:space="preserve"> </w:t>
            </w:r>
            <w:r w:rsidRPr="0078096F">
              <w:rPr>
                <w:rFonts w:ascii="Times New Roman" w:hAnsi="Times New Roman" w:cs="Times New Roman"/>
                <w:sz w:val="24"/>
                <w:szCs w:val="24"/>
              </w:rPr>
              <w:t xml:space="preserve">эпизодами, подготовка инсценировки, иллюстраций; подготовка материала о биографии М. Е. Салтыкова-Щедрина в виде ленты времени / инфографики / презентации / видеоролика / постера / </w:t>
            </w:r>
            <w:r w:rsidRPr="0078096F">
              <w:rPr>
                <w:rFonts w:ascii="Times New Roman" w:hAnsi="Times New Roman" w:cs="Times New Roman"/>
                <w:sz w:val="24"/>
                <w:szCs w:val="24"/>
              </w:rPr>
              <w:t>коллажа / подкаста и соотнесении фактов личной биографии с художественным творчеством писателя</w:t>
            </w:r>
          </w:p>
        </w:tc>
        <w:tc>
          <w:tcPr>
            <w:tcW w:w="992" w:type="dxa"/>
            <w:tcBorders>
              <w:top w:val="single" w:sz="4" w:space="0" w:color="000000"/>
              <w:left w:val="single" w:sz="4" w:space="0" w:color="000000"/>
              <w:bottom w:val="single" w:sz="4" w:space="0" w:color="000000"/>
              <w:right w:val="single" w:sz="4" w:space="0" w:color="000000"/>
            </w:tcBorders>
          </w:tcPr>
          <w:p w14:paraId="7FBF2FC8" w14:textId="77777777" w:rsidR="007B2C11" w:rsidRPr="0078096F" w:rsidRDefault="007B2C11" w:rsidP="0078096F">
            <w:pPr>
              <w:spacing w:after="0" w:line="240" w:lineRule="auto"/>
              <w:rPr>
                <w:rFonts w:ascii="Times New Roman" w:hAnsi="Times New Roman" w:cs="Times New Roman"/>
                <w:sz w:val="24"/>
                <w:szCs w:val="24"/>
              </w:rPr>
            </w:pPr>
          </w:p>
        </w:tc>
        <w:tc>
          <w:tcPr>
            <w:tcW w:w="1701" w:type="dxa"/>
            <w:vMerge/>
            <w:tcBorders>
              <w:top w:val="single" w:sz="4" w:space="0" w:color="000000"/>
              <w:left w:val="single" w:sz="4" w:space="0" w:color="000000"/>
              <w:bottom w:val="single" w:sz="4" w:space="0" w:color="000000"/>
              <w:right w:val="single" w:sz="4" w:space="0" w:color="000000"/>
            </w:tcBorders>
          </w:tcPr>
          <w:p w14:paraId="64991260"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7F67739C" w14:textId="77777777" w:rsidTr="0078096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ED804D6"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lastRenderedPageBreak/>
              <w:t>Тема 1.7.</w:t>
            </w:r>
          </w:p>
          <w:p w14:paraId="703E6C51"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Влияние творчества Ф. М. Достоевского на развитие русской литературы.</w:t>
            </w:r>
          </w:p>
          <w:p w14:paraId="25CE52E4" w14:textId="77777777" w:rsidR="007B2C11" w:rsidRPr="0078096F" w:rsidRDefault="00837B7F" w:rsidP="0078096F">
            <w:pPr>
              <w:spacing w:after="0" w:line="240" w:lineRule="auto"/>
              <w:rPr>
                <w:rFonts w:ascii="Times New Roman" w:hAnsi="Times New Roman" w:cs="Times New Roman"/>
                <w:sz w:val="24"/>
                <w:szCs w:val="24"/>
              </w:rPr>
            </w:pPr>
            <w:r w:rsidRPr="0078096F">
              <w:rPr>
                <w:rFonts w:ascii="Times New Roman" w:hAnsi="Times New Roman" w:cs="Times New Roman"/>
                <w:b/>
                <w:sz w:val="24"/>
                <w:szCs w:val="24"/>
              </w:rPr>
              <w:t>Философская проблематика романа «Преступление и наказание»</w:t>
            </w:r>
          </w:p>
        </w:tc>
        <w:tc>
          <w:tcPr>
            <w:tcW w:w="9781" w:type="dxa"/>
            <w:tcBorders>
              <w:top w:val="single" w:sz="4" w:space="0" w:color="000000"/>
              <w:left w:val="single" w:sz="4" w:space="0" w:color="000000"/>
              <w:bottom w:val="single" w:sz="4" w:space="0" w:color="000000"/>
              <w:right w:val="single" w:sz="4" w:space="0" w:color="000000"/>
            </w:tcBorders>
          </w:tcPr>
          <w:p w14:paraId="774ECB38"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4D70DBE" w14:textId="77777777" w:rsidR="007B2C11" w:rsidRPr="0078096F" w:rsidRDefault="00837B7F" w:rsidP="0078096F">
            <w:pPr>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2</w:t>
            </w:r>
          </w:p>
        </w:tc>
        <w:tc>
          <w:tcPr>
            <w:tcW w:w="1701" w:type="dxa"/>
            <w:tcBorders>
              <w:top w:val="single" w:sz="4" w:space="0" w:color="000000"/>
              <w:left w:val="single" w:sz="4" w:space="0" w:color="000000"/>
              <w:bottom w:val="single" w:sz="4" w:space="0" w:color="000000"/>
              <w:right w:val="single" w:sz="4" w:space="0" w:color="000000"/>
            </w:tcBorders>
          </w:tcPr>
          <w:p w14:paraId="6937092A"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4409DFAC" w14:textId="77777777" w:rsidTr="0078096F">
        <w:trPr>
          <w:trHeight w:val="841"/>
        </w:trPr>
        <w:tc>
          <w:tcPr>
            <w:tcW w:w="3114" w:type="dxa"/>
            <w:vMerge/>
            <w:tcBorders>
              <w:top w:val="single" w:sz="4" w:space="0" w:color="000000"/>
              <w:left w:val="single" w:sz="4" w:space="0" w:color="000000"/>
              <w:bottom w:val="single" w:sz="4" w:space="0" w:color="000000"/>
              <w:right w:val="single" w:sz="4" w:space="0" w:color="000000"/>
            </w:tcBorders>
          </w:tcPr>
          <w:p w14:paraId="3ECB2254"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11F0D7B2"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i/>
                <w:sz w:val="24"/>
                <w:szCs w:val="24"/>
              </w:rPr>
              <w:t>Для чтения и изучения:</w:t>
            </w:r>
            <w:r w:rsidRPr="0078096F">
              <w:rPr>
                <w:rFonts w:ascii="Times New Roman" w:hAnsi="Times New Roman" w:cs="Times New Roman"/>
                <w:sz w:val="24"/>
                <w:szCs w:val="24"/>
              </w:rPr>
              <w:t xml:space="preserve"> роман «Преступление и наказание».</w:t>
            </w:r>
          </w:p>
          <w:p w14:paraId="5F8F7FB5"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sz w:val="24"/>
                <w:szCs w:val="24"/>
              </w:rPr>
              <w:t xml:space="preserve">Творческая биография Ф.М. Достоевского. Образ главного героя романа «Преступление и наказание». Причины преступления: внешние и внутренние. Теория, путь к </w:t>
            </w:r>
            <w:r w:rsidRPr="0078096F">
              <w:rPr>
                <w:rFonts w:ascii="Times New Roman" w:hAnsi="Times New Roman" w:cs="Times New Roman"/>
                <w:sz w:val="24"/>
                <w:szCs w:val="24"/>
              </w:rPr>
              <w:t>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w:t>
            </w:r>
            <w:r w:rsidRPr="0078096F">
              <w:rPr>
                <w:rFonts w:ascii="Times New Roman" w:hAnsi="Times New Roman" w:cs="Times New Roman"/>
                <w:sz w:val="24"/>
                <w:szCs w:val="24"/>
              </w:rPr>
              <w:t xml:space="preserve">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w:t>
            </w:r>
            <w:proofErr w:type="spellStart"/>
            <w:r w:rsidRPr="0078096F">
              <w:rPr>
                <w:rFonts w:ascii="Times New Roman" w:hAnsi="Times New Roman" w:cs="Times New Roman"/>
                <w:sz w:val="24"/>
                <w:szCs w:val="24"/>
              </w:rPr>
              <w:t>раскольниковской</w:t>
            </w:r>
            <w:proofErr w:type="spellEnd"/>
            <w:r w:rsidRPr="0078096F">
              <w:rPr>
                <w:rFonts w:ascii="Times New Roman" w:hAnsi="Times New Roman" w:cs="Times New Roman"/>
                <w:sz w:val="24"/>
                <w:szCs w:val="24"/>
              </w:rPr>
              <w:t xml:space="preserve"> «арифметики»; антигуманность теории в целом). Ф.М. Достоевский и соврем</w:t>
            </w:r>
            <w:r w:rsidRPr="0078096F">
              <w:rPr>
                <w:rFonts w:ascii="Times New Roman" w:hAnsi="Times New Roman" w:cs="Times New Roman"/>
                <w:sz w:val="24"/>
                <w:szCs w:val="24"/>
              </w:rPr>
              <w:t>енность.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w:t>
            </w:r>
            <w:r w:rsidRPr="0078096F">
              <w:rPr>
                <w:rFonts w:ascii="Times New Roman" w:hAnsi="Times New Roman" w:cs="Times New Roman"/>
                <w:sz w:val="24"/>
                <w:szCs w:val="24"/>
              </w:rPr>
              <w:t>кскурсия по местам, описанным в романе</w:t>
            </w:r>
          </w:p>
        </w:tc>
        <w:tc>
          <w:tcPr>
            <w:tcW w:w="992" w:type="dxa"/>
            <w:tcBorders>
              <w:top w:val="single" w:sz="4" w:space="0" w:color="000000"/>
              <w:left w:val="single" w:sz="4" w:space="0" w:color="000000"/>
              <w:bottom w:val="single" w:sz="4" w:space="0" w:color="000000"/>
              <w:right w:val="single" w:sz="4" w:space="0" w:color="000000"/>
            </w:tcBorders>
          </w:tcPr>
          <w:p w14:paraId="1F233DDD"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1</w:t>
            </w:r>
          </w:p>
        </w:tc>
        <w:tc>
          <w:tcPr>
            <w:tcW w:w="1701" w:type="dxa"/>
            <w:tcBorders>
              <w:top w:val="single" w:sz="4" w:space="0" w:color="000000"/>
              <w:left w:val="single" w:sz="4" w:space="0" w:color="000000"/>
              <w:bottom w:val="single" w:sz="4" w:space="0" w:color="000000"/>
              <w:right w:val="single" w:sz="4" w:space="0" w:color="000000"/>
            </w:tcBorders>
          </w:tcPr>
          <w:p w14:paraId="26090B79"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sz w:val="24"/>
                <w:szCs w:val="24"/>
              </w:rPr>
              <w:t>ОК 01, ОК 02, ОК 03, ОК 04, ОК 05, ОК 06, ОК 09</w:t>
            </w:r>
          </w:p>
        </w:tc>
      </w:tr>
      <w:tr w:rsidR="007B2C11" w:rsidRPr="0078096F" w14:paraId="10D457BC" w14:textId="77777777" w:rsidTr="0078096F">
        <w:trPr>
          <w:trHeight w:val="103"/>
        </w:trPr>
        <w:tc>
          <w:tcPr>
            <w:tcW w:w="3114" w:type="dxa"/>
            <w:vMerge/>
            <w:tcBorders>
              <w:top w:val="single" w:sz="4" w:space="0" w:color="000000"/>
              <w:left w:val="single" w:sz="4" w:space="0" w:color="000000"/>
              <w:bottom w:val="single" w:sz="4" w:space="0" w:color="000000"/>
              <w:right w:val="single" w:sz="4" w:space="0" w:color="000000"/>
            </w:tcBorders>
          </w:tcPr>
          <w:p w14:paraId="49D6A499"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4A7556A0"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12891830"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1</w:t>
            </w:r>
          </w:p>
        </w:tc>
        <w:tc>
          <w:tcPr>
            <w:tcW w:w="1701" w:type="dxa"/>
            <w:tcBorders>
              <w:top w:val="single" w:sz="4" w:space="0" w:color="000000"/>
              <w:left w:val="single" w:sz="4" w:space="0" w:color="000000"/>
              <w:bottom w:val="single" w:sz="4" w:space="0" w:color="000000"/>
              <w:right w:val="single" w:sz="4" w:space="0" w:color="000000"/>
            </w:tcBorders>
          </w:tcPr>
          <w:p w14:paraId="307197AB"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B2C11" w:rsidRPr="0078096F" w14:paraId="0C51D029"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D368E41"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70FC2DF9"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sz w:val="24"/>
                <w:szCs w:val="24"/>
              </w:rPr>
              <w:t>Работа</w:t>
            </w:r>
            <w:r w:rsidRPr="0078096F">
              <w:rPr>
                <w:rFonts w:ascii="Times New Roman" w:hAnsi="Times New Roman" w:cs="Times New Roman"/>
                <w:b/>
                <w:sz w:val="24"/>
                <w:szCs w:val="24"/>
              </w:rPr>
              <w:t xml:space="preserve"> с </w:t>
            </w:r>
            <w:r w:rsidRPr="0078096F">
              <w:rPr>
                <w:rFonts w:ascii="Times New Roman" w:hAnsi="Times New Roman" w:cs="Times New Roman"/>
                <w:sz w:val="24"/>
                <w:szCs w:val="24"/>
              </w:rPr>
              <w:t xml:space="preserve">избранными эпизодами из романа «Преступление и наказание» (чтение и обсуждение). Работа в малых группах (задания по </w:t>
            </w:r>
            <w:r w:rsidRPr="0078096F">
              <w:rPr>
                <w:rFonts w:ascii="Times New Roman" w:hAnsi="Times New Roman" w:cs="Times New Roman"/>
                <w:sz w:val="24"/>
                <w:szCs w:val="24"/>
              </w:rPr>
              <w:t>выбору): подготовка материала о биографии Ф.М. Достоевского в виде ленты времени / презентации / видеоролика / постера / коллажа / подкаста и соотнесении фактов личной биографии с художественным творчеством писателя. Работа с информационными ресурсами и ка</w:t>
            </w:r>
            <w:r w:rsidRPr="0078096F">
              <w:rPr>
                <w:rFonts w:ascii="Times New Roman" w:hAnsi="Times New Roman" w:cs="Times New Roman"/>
                <w:sz w:val="24"/>
                <w:szCs w:val="24"/>
              </w:rPr>
              <w:t>ртами, подготовка иллюстраций с вероятным маршрутом экскурсии по местам Петербурга, упомянутым в романе. Написание текста-опровержения теории Раскольникова</w:t>
            </w:r>
          </w:p>
        </w:tc>
        <w:tc>
          <w:tcPr>
            <w:tcW w:w="992" w:type="dxa"/>
            <w:tcBorders>
              <w:top w:val="single" w:sz="4" w:space="0" w:color="000000"/>
              <w:left w:val="single" w:sz="4" w:space="0" w:color="000000"/>
              <w:bottom w:val="single" w:sz="4" w:space="0" w:color="000000"/>
              <w:right w:val="single" w:sz="4" w:space="0" w:color="000000"/>
            </w:tcBorders>
          </w:tcPr>
          <w:p w14:paraId="157CABE9"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6ADBC642"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sz w:val="24"/>
                <w:szCs w:val="24"/>
              </w:rPr>
              <w:t>ОК 01, ОК 02, ОК 03, ОК 04, ОК 05, ОК 06, ОК 09</w:t>
            </w:r>
          </w:p>
        </w:tc>
      </w:tr>
      <w:tr w:rsidR="007B2C11" w:rsidRPr="0078096F" w14:paraId="2A27B076" w14:textId="77777777" w:rsidTr="0078096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39AB63E0"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Тема 1.8.</w:t>
            </w:r>
          </w:p>
          <w:p w14:paraId="7F235DF1"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 xml:space="preserve">Судьба и творчество Л. Н. </w:t>
            </w:r>
            <w:r w:rsidRPr="0078096F">
              <w:rPr>
                <w:rFonts w:ascii="Times New Roman" w:hAnsi="Times New Roman" w:cs="Times New Roman"/>
                <w:b/>
                <w:sz w:val="24"/>
                <w:szCs w:val="24"/>
              </w:rPr>
              <w:t>Толстого.</w:t>
            </w:r>
          </w:p>
          <w:p w14:paraId="0AD7D107" w14:textId="77777777" w:rsidR="007B2C11" w:rsidRPr="0078096F" w:rsidRDefault="00837B7F" w:rsidP="0078096F">
            <w:pPr>
              <w:spacing w:after="0" w:line="240" w:lineRule="auto"/>
              <w:rPr>
                <w:rFonts w:ascii="Times New Roman" w:hAnsi="Times New Roman" w:cs="Times New Roman"/>
                <w:sz w:val="24"/>
                <w:szCs w:val="24"/>
              </w:rPr>
            </w:pPr>
            <w:r w:rsidRPr="0078096F">
              <w:rPr>
                <w:rFonts w:ascii="Times New Roman" w:hAnsi="Times New Roman" w:cs="Times New Roman"/>
                <w:b/>
                <w:sz w:val="24"/>
                <w:szCs w:val="24"/>
              </w:rPr>
              <w:t>«Мысль семейная» и «мысль народная» в романе-эпопее «Война и мир»</w:t>
            </w:r>
          </w:p>
        </w:tc>
        <w:tc>
          <w:tcPr>
            <w:tcW w:w="9781" w:type="dxa"/>
            <w:tcBorders>
              <w:top w:val="single" w:sz="4" w:space="0" w:color="000000"/>
              <w:left w:val="single" w:sz="4" w:space="0" w:color="000000"/>
              <w:bottom w:val="single" w:sz="4" w:space="0" w:color="000000"/>
              <w:right w:val="single" w:sz="4" w:space="0" w:color="000000"/>
            </w:tcBorders>
          </w:tcPr>
          <w:p w14:paraId="147AB15E"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1F322FD"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4</w:t>
            </w:r>
          </w:p>
        </w:tc>
        <w:tc>
          <w:tcPr>
            <w:tcW w:w="1701" w:type="dxa"/>
            <w:tcBorders>
              <w:top w:val="single" w:sz="4" w:space="0" w:color="000000"/>
              <w:left w:val="single" w:sz="4" w:space="0" w:color="000000"/>
              <w:bottom w:val="single" w:sz="4" w:space="0" w:color="000000"/>
              <w:right w:val="single" w:sz="4" w:space="0" w:color="000000"/>
            </w:tcBorders>
          </w:tcPr>
          <w:p w14:paraId="27921476"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B2C11" w:rsidRPr="0078096F" w14:paraId="74831BB0"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FA95E2E"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2F8EF735"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i/>
                <w:sz w:val="24"/>
                <w:szCs w:val="24"/>
              </w:rPr>
              <w:t xml:space="preserve">Для чтения и изучения: </w:t>
            </w:r>
            <w:r w:rsidRPr="0078096F">
              <w:rPr>
                <w:rFonts w:ascii="Times New Roman" w:hAnsi="Times New Roman" w:cs="Times New Roman"/>
                <w:sz w:val="24"/>
                <w:szCs w:val="24"/>
              </w:rPr>
              <w:t>роман-эпопея «Война и мир».</w:t>
            </w:r>
          </w:p>
          <w:p w14:paraId="1AAE86B2"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xml:space="preserve">Основные этапы творчества Л.Н. Толстого, краткая формулировка толстовских идей. </w:t>
            </w:r>
            <w:r w:rsidRPr="0078096F">
              <w:rPr>
                <w:rFonts w:ascii="Times New Roman" w:hAnsi="Times New Roman" w:cs="Times New Roman"/>
                <w:sz w:val="24"/>
                <w:szCs w:val="24"/>
              </w:rPr>
              <w:t>Роман-эпопея «Война и мир»: история создания, истоки замысла, жанровое своеобразие, смысл названия, экранизации романа, отражение нравственных идеалов Толстого в системе персонаж</w:t>
            </w:r>
            <w:r w:rsidRPr="0078096F">
              <w:rPr>
                <w:rStyle w:val="130"/>
                <w:rFonts w:ascii="Times New Roman" w:hAnsi="Times New Roman" w:cs="Times New Roman"/>
                <w:sz w:val="24"/>
                <w:szCs w:val="24"/>
              </w:rPr>
              <w:t>ей. Образы солдат батареи Раевского. Платон Каратаев как воплощение идеала «пр</w:t>
            </w:r>
            <w:r w:rsidRPr="0078096F">
              <w:rPr>
                <w:rStyle w:val="130"/>
                <w:rFonts w:ascii="Times New Roman" w:hAnsi="Times New Roman" w:cs="Times New Roman"/>
                <w:sz w:val="24"/>
                <w:szCs w:val="24"/>
              </w:rPr>
              <w:t>остоты и правды». Сопоставление в романе-эпопеи образов Платона Каратаева и Тихона Щербатого. Истоки преображения главных героев: влияние "мысли народной" на князя Андрея и Пьера Безухова. «Мысль семейная» и «мысль народная». Роль народа и личности в</w:t>
            </w:r>
            <w:r w:rsidRPr="0078096F">
              <w:rPr>
                <w:rFonts w:ascii="Times New Roman" w:hAnsi="Times New Roman" w:cs="Times New Roman"/>
                <w:sz w:val="24"/>
                <w:szCs w:val="24"/>
              </w:rPr>
              <w:t xml:space="preserve"> истор</w:t>
            </w:r>
            <w:r w:rsidRPr="0078096F">
              <w:rPr>
                <w:rFonts w:ascii="Times New Roman" w:hAnsi="Times New Roman" w:cs="Times New Roman"/>
                <w:sz w:val="24"/>
                <w:szCs w:val="24"/>
              </w:rPr>
              <w:t xml:space="preserve">ии. </w:t>
            </w:r>
          </w:p>
        </w:tc>
        <w:tc>
          <w:tcPr>
            <w:tcW w:w="992" w:type="dxa"/>
            <w:tcBorders>
              <w:top w:val="single" w:sz="4" w:space="0" w:color="000000"/>
              <w:left w:val="single" w:sz="4" w:space="0" w:color="000000"/>
              <w:bottom w:val="single" w:sz="4" w:space="0" w:color="000000"/>
              <w:right w:val="single" w:sz="4" w:space="0" w:color="000000"/>
            </w:tcBorders>
          </w:tcPr>
          <w:p w14:paraId="3472175B"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2</w:t>
            </w:r>
          </w:p>
        </w:tc>
        <w:tc>
          <w:tcPr>
            <w:tcW w:w="1701" w:type="dxa"/>
            <w:vMerge w:val="restart"/>
            <w:tcBorders>
              <w:top w:val="single" w:sz="4" w:space="0" w:color="000000"/>
              <w:left w:val="single" w:sz="4" w:space="0" w:color="000000"/>
              <w:bottom w:val="single" w:sz="4" w:space="0" w:color="000000"/>
              <w:right w:val="single" w:sz="4" w:space="0" w:color="000000"/>
            </w:tcBorders>
          </w:tcPr>
          <w:p w14:paraId="17F6DCD8"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sz w:val="24"/>
                <w:szCs w:val="24"/>
              </w:rPr>
              <w:t>ОК 01, ОК 02, ОК 03, ОК 04, ОК 05, ОК 06, ОК 09</w:t>
            </w:r>
          </w:p>
        </w:tc>
      </w:tr>
      <w:tr w:rsidR="007B2C11" w:rsidRPr="0078096F" w14:paraId="437CD81B"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4CA2B3E"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3AE9D08D" w14:textId="77777777" w:rsidR="007B2C11" w:rsidRPr="0078096F" w:rsidRDefault="00837B7F" w:rsidP="0078096F">
            <w:pPr>
              <w:spacing w:after="0" w:line="240" w:lineRule="auto"/>
              <w:jc w:val="both"/>
              <w:rPr>
                <w:rFonts w:ascii="Times New Roman" w:hAnsi="Times New Roman" w:cs="Times New Roman"/>
                <w:i/>
                <w:sz w:val="24"/>
                <w:szCs w:val="24"/>
              </w:rPr>
            </w:pPr>
            <w:r w:rsidRPr="0078096F">
              <w:rPr>
                <w:rFonts w:ascii="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36F281B2"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2</w:t>
            </w:r>
          </w:p>
        </w:tc>
        <w:tc>
          <w:tcPr>
            <w:tcW w:w="1701" w:type="dxa"/>
            <w:vMerge/>
            <w:tcBorders>
              <w:top w:val="single" w:sz="4" w:space="0" w:color="000000"/>
              <w:left w:val="single" w:sz="4" w:space="0" w:color="000000"/>
              <w:bottom w:val="single" w:sz="4" w:space="0" w:color="000000"/>
              <w:right w:val="single" w:sz="4" w:space="0" w:color="000000"/>
            </w:tcBorders>
          </w:tcPr>
          <w:p w14:paraId="106666A7"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051D84C3"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77B4992"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3FC21DA3"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xml:space="preserve">Подготовка материала о биографии Л.Н. Толстого в виде ленты времени / презентации / видеоролика / постера / коллажа / подкаста и соотнесении фактов личной биографии с </w:t>
            </w:r>
            <w:r w:rsidRPr="0078096F">
              <w:rPr>
                <w:rFonts w:ascii="Times New Roman" w:hAnsi="Times New Roman" w:cs="Times New Roman"/>
                <w:sz w:val="24"/>
                <w:szCs w:val="24"/>
              </w:rPr>
              <w:t xml:space="preserve">художественным творчеством писателя. Работа с </w:t>
            </w:r>
            <w:proofErr w:type="spellStart"/>
            <w:r w:rsidRPr="0078096F">
              <w:rPr>
                <w:rFonts w:ascii="Times New Roman" w:hAnsi="Times New Roman" w:cs="Times New Roman"/>
                <w:sz w:val="24"/>
                <w:szCs w:val="24"/>
              </w:rPr>
              <w:t>инфоресурсами</w:t>
            </w:r>
            <w:proofErr w:type="spellEnd"/>
            <w:r w:rsidRPr="0078096F">
              <w:rPr>
                <w:rFonts w:ascii="Times New Roman" w:hAnsi="Times New Roman" w:cs="Times New Roman"/>
                <w:sz w:val="24"/>
                <w:szCs w:val="24"/>
              </w:rPr>
              <w:t>: подготовка презентации / постер, коллаж / видеоролик или др. формате (по выбору) об истории создания романа-эпопеи «Война и мир» Л.Н. Толстого/ или написание рецензии на экранизацию романа «Война</w:t>
            </w:r>
            <w:r w:rsidRPr="0078096F">
              <w:rPr>
                <w:rFonts w:ascii="Times New Roman" w:hAnsi="Times New Roman" w:cs="Times New Roman"/>
                <w:sz w:val="24"/>
                <w:szCs w:val="24"/>
              </w:rPr>
              <w:t xml:space="preserve"> и мир».</w:t>
            </w:r>
          </w:p>
          <w:p w14:paraId="14F7C784" w14:textId="77777777" w:rsidR="007B2C11" w:rsidRPr="0078096F" w:rsidRDefault="00837B7F" w:rsidP="0078096F">
            <w:pPr>
              <w:spacing w:after="0" w:line="240" w:lineRule="auto"/>
              <w:jc w:val="both"/>
              <w:rPr>
                <w:rFonts w:ascii="Times New Roman" w:hAnsi="Times New Roman" w:cs="Times New Roman"/>
                <w:i/>
                <w:sz w:val="24"/>
                <w:szCs w:val="24"/>
              </w:rPr>
            </w:pPr>
            <w:r w:rsidRPr="0078096F">
              <w:rPr>
                <w:rFonts w:ascii="Times New Roman" w:hAnsi="Times New Roman" w:cs="Times New Roman"/>
                <w:i/>
                <w:sz w:val="24"/>
                <w:szCs w:val="24"/>
              </w:rPr>
              <w:t>Выразительное чтение отрывка наизусть</w:t>
            </w:r>
          </w:p>
        </w:tc>
        <w:tc>
          <w:tcPr>
            <w:tcW w:w="992" w:type="dxa"/>
            <w:tcBorders>
              <w:top w:val="single" w:sz="4" w:space="0" w:color="000000"/>
              <w:left w:val="single" w:sz="4" w:space="0" w:color="000000"/>
              <w:bottom w:val="single" w:sz="4" w:space="0" w:color="000000"/>
              <w:right w:val="single" w:sz="4" w:space="0" w:color="000000"/>
            </w:tcBorders>
          </w:tcPr>
          <w:p w14:paraId="00ADC981"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1" w:type="dxa"/>
            <w:vMerge/>
            <w:tcBorders>
              <w:top w:val="single" w:sz="4" w:space="0" w:color="000000"/>
              <w:left w:val="single" w:sz="4" w:space="0" w:color="000000"/>
              <w:bottom w:val="single" w:sz="4" w:space="0" w:color="000000"/>
              <w:right w:val="single" w:sz="4" w:space="0" w:color="000000"/>
            </w:tcBorders>
          </w:tcPr>
          <w:p w14:paraId="26181655"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6F806772" w14:textId="77777777" w:rsidTr="0078096F">
        <w:trPr>
          <w:trHeight w:val="284"/>
        </w:trPr>
        <w:tc>
          <w:tcPr>
            <w:tcW w:w="3114" w:type="dxa"/>
            <w:vMerge w:val="restart"/>
            <w:tcBorders>
              <w:top w:val="single" w:sz="4" w:space="0" w:color="000000"/>
              <w:left w:val="single" w:sz="4" w:space="0" w:color="000000"/>
              <w:bottom w:val="single" w:sz="4" w:space="0" w:color="000000"/>
              <w:right w:val="single" w:sz="4" w:space="0" w:color="000000"/>
            </w:tcBorders>
          </w:tcPr>
          <w:p w14:paraId="587AEF90"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Тема 1.9.</w:t>
            </w:r>
          </w:p>
          <w:p w14:paraId="7F454AC7"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Творческий путь Н. С. Лескова.</w:t>
            </w:r>
          </w:p>
          <w:p w14:paraId="2052A630" w14:textId="77777777" w:rsidR="007B2C11" w:rsidRPr="0078096F" w:rsidRDefault="00837B7F" w:rsidP="0078096F">
            <w:pPr>
              <w:spacing w:after="0" w:line="240" w:lineRule="auto"/>
              <w:rPr>
                <w:rFonts w:ascii="Times New Roman" w:hAnsi="Times New Roman" w:cs="Times New Roman"/>
                <w:sz w:val="24"/>
                <w:szCs w:val="24"/>
              </w:rPr>
            </w:pPr>
            <w:r w:rsidRPr="0078096F">
              <w:rPr>
                <w:rFonts w:ascii="Times New Roman" w:hAnsi="Times New Roman" w:cs="Times New Roman"/>
                <w:b/>
                <w:sz w:val="24"/>
                <w:szCs w:val="24"/>
              </w:rPr>
              <w:t>Нравственный поиск героев в рассказах и повестях Н.С. Лескова</w:t>
            </w:r>
          </w:p>
        </w:tc>
        <w:tc>
          <w:tcPr>
            <w:tcW w:w="9781" w:type="dxa"/>
            <w:tcBorders>
              <w:top w:val="single" w:sz="4" w:space="0" w:color="000000"/>
              <w:left w:val="single" w:sz="4" w:space="0" w:color="000000"/>
              <w:bottom w:val="single" w:sz="4" w:space="0" w:color="000000"/>
              <w:right w:val="single" w:sz="4" w:space="0" w:color="000000"/>
            </w:tcBorders>
          </w:tcPr>
          <w:p w14:paraId="1DBE3683"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53E0679"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2</w:t>
            </w:r>
          </w:p>
        </w:tc>
        <w:tc>
          <w:tcPr>
            <w:tcW w:w="1701" w:type="dxa"/>
            <w:vMerge w:val="restart"/>
            <w:tcBorders>
              <w:top w:val="single" w:sz="4" w:space="0" w:color="000000"/>
              <w:left w:val="single" w:sz="4" w:space="0" w:color="000000"/>
              <w:bottom w:val="single" w:sz="4" w:space="0" w:color="000000"/>
              <w:right w:val="single" w:sz="4" w:space="0" w:color="000000"/>
            </w:tcBorders>
          </w:tcPr>
          <w:p w14:paraId="578B235A" w14:textId="77777777" w:rsidR="007B2C11" w:rsidRPr="0078096F" w:rsidRDefault="00837B7F" w:rsidP="0078096F">
            <w:pPr>
              <w:spacing w:after="0" w:line="240" w:lineRule="auto"/>
              <w:rPr>
                <w:rFonts w:ascii="Times New Roman" w:hAnsi="Times New Roman" w:cs="Times New Roman"/>
                <w:sz w:val="24"/>
                <w:szCs w:val="24"/>
              </w:rPr>
            </w:pPr>
            <w:r w:rsidRPr="0078096F">
              <w:rPr>
                <w:rFonts w:ascii="Times New Roman" w:hAnsi="Times New Roman" w:cs="Times New Roman"/>
                <w:sz w:val="24"/>
                <w:szCs w:val="24"/>
              </w:rPr>
              <w:t>ОК 01, ОК 02, ОК 03, ОК 04, ОК 05, ОК 06, ОК 09</w:t>
            </w:r>
          </w:p>
          <w:p w14:paraId="0FD813E8"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5B95183C"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C0D7B26"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1C3A28AA"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i/>
                <w:sz w:val="24"/>
                <w:szCs w:val="24"/>
              </w:rPr>
              <w:t xml:space="preserve">Для чтения и </w:t>
            </w:r>
            <w:r w:rsidRPr="0078096F">
              <w:rPr>
                <w:rFonts w:ascii="Times New Roman" w:hAnsi="Times New Roman" w:cs="Times New Roman"/>
                <w:i/>
                <w:sz w:val="24"/>
                <w:szCs w:val="24"/>
              </w:rPr>
              <w:t>изучения:</w:t>
            </w:r>
            <w:r w:rsidRPr="0078096F">
              <w:rPr>
                <w:rFonts w:ascii="Times New Roman" w:hAnsi="Times New Roman" w:cs="Times New Roman"/>
                <w:sz w:val="24"/>
                <w:szCs w:val="24"/>
              </w:rPr>
              <w:t xml:space="preserve"> рассказы и повести (одно произведение по выбору). Например, «Очарованный странник», «Однодум» и другие </w:t>
            </w:r>
          </w:p>
        </w:tc>
        <w:tc>
          <w:tcPr>
            <w:tcW w:w="992" w:type="dxa"/>
            <w:tcBorders>
              <w:top w:val="single" w:sz="4" w:space="0" w:color="000000"/>
              <w:left w:val="single" w:sz="4" w:space="0" w:color="000000"/>
              <w:bottom w:val="single" w:sz="4" w:space="0" w:color="000000"/>
              <w:right w:val="single" w:sz="4" w:space="0" w:color="000000"/>
            </w:tcBorders>
          </w:tcPr>
          <w:p w14:paraId="7E36BCA6"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1</w:t>
            </w:r>
          </w:p>
        </w:tc>
        <w:tc>
          <w:tcPr>
            <w:tcW w:w="1701" w:type="dxa"/>
            <w:vMerge/>
            <w:tcBorders>
              <w:top w:val="single" w:sz="4" w:space="0" w:color="000000"/>
              <w:left w:val="single" w:sz="4" w:space="0" w:color="000000"/>
              <w:bottom w:val="single" w:sz="4" w:space="0" w:color="000000"/>
              <w:right w:val="single" w:sz="4" w:space="0" w:color="000000"/>
            </w:tcBorders>
          </w:tcPr>
          <w:p w14:paraId="14F023AB"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234329EC"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1CF89B8"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11E31C1B"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50B9FD7E"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1</w:t>
            </w:r>
          </w:p>
        </w:tc>
        <w:tc>
          <w:tcPr>
            <w:tcW w:w="1701" w:type="dxa"/>
            <w:vMerge/>
            <w:tcBorders>
              <w:top w:val="single" w:sz="4" w:space="0" w:color="000000"/>
              <w:left w:val="single" w:sz="4" w:space="0" w:color="000000"/>
              <w:bottom w:val="single" w:sz="4" w:space="0" w:color="000000"/>
              <w:right w:val="single" w:sz="4" w:space="0" w:color="000000"/>
            </w:tcBorders>
          </w:tcPr>
          <w:p w14:paraId="0A3EB8C6"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080F9521"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2ABF9BB"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7A986135"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xml:space="preserve">Работа с отдельными эпизодами. Анализ и интерпретация образов художественных произведений в единстве формы и </w:t>
            </w:r>
            <w:r w:rsidRPr="0078096F">
              <w:rPr>
                <w:rFonts w:ascii="Times New Roman" w:hAnsi="Times New Roman" w:cs="Times New Roman"/>
                <w:sz w:val="24"/>
                <w:szCs w:val="24"/>
              </w:rPr>
              <w:t xml:space="preserve">содержания. Работа с </w:t>
            </w:r>
            <w:proofErr w:type="spellStart"/>
            <w:r w:rsidRPr="0078096F">
              <w:rPr>
                <w:rFonts w:ascii="Times New Roman" w:hAnsi="Times New Roman" w:cs="Times New Roman"/>
                <w:sz w:val="24"/>
                <w:szCs w:val="24"/>
              </w:rPr>
              <w:t>инфоресурсами</w:t>
            </w:r>
            <w:proofErr w:type="spellEnd"/>
            <w:r w:rsidRPr="0078096F">
              <w:rPr>
                <w:rFonts w:ascii="Times New Roman" w:hAnsi="Times New Roman" w:cs="Times New Roman"/>
                <w:sz w:val="24"/>
                <w:szCs w:val="24"/>
              </w:rPr>
              <w:t>: подготовка презентации / постер, коллаж / видеоролик или другом формате (по выбору) по теме «Неоднозначность заложенных смыслов и современного подтекста в художественных произведениях Н.С. Лескова»</w:t>
            </w:r>
          </w:p>
        </w:tc>
        <w:tc>
          <w:tcPr>
            <w:tcW w:w="992" w:type="dxa"/>
            <w:tcBorders>
              <w:top w:val="single" w:sz="4" w:space="0" w:color="000000"/>
              <w:left w:val="single" w:sz="4" w:space="0" w:color="000000"/>
              <w:bottom w:val="single" w:sz="4" w:space="0" w:color="000000"/>
              <w:right w:val="single" w:sz="4" w:space="0" w:color="000000"/>
            </w:tcBorders>
          </w:tcPr>
          <w:p w14:paraId="42D62C22"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1701" w:type="dxa"/>
            <w:vMerge/>
            <w:tcBorders>
              <w:top w:val="single" w:sz="4" w:space="0" w:color="000000"/>
              <w:left w:val="single" w:sz="4" w:space="0" w:color="000000"/>
              <w:bottom w:val="single" w:sz="4" w:space="0" w:color="000000"/>
              <w:right w:val="single" w:sz="4" w:space="0" w:color="000000"/>
            </w:tcBorders>
          </w:tcPr>
          <w:p w14:paraId="2D67F430"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0DD5A0A3" w14:textId="77777777" w:rsidTr="0078096F">
        <w:trPr>
          <w:trHeight w:val="284"/>
        </w:trPr>
        <w:tc>
          <w:tcPr>
            <w:tcW w:w="3114" w:type="dxa"/>
            <w:vMerge w:val="restart"/>
            <w:tcBorders>
              <w:top w:val="single" w:sz="4" w:space="0" w:color="000000"/>
              <w:left w:val="single" w:sz="4" w:space="0" w:color="000000"/>
              <w:bottom w:val="single" w:sz="4" w:space="0" w:color="000000"/>
              <w:right w:val="single" w:sz="4" w:space="0" w:color="000000"/>
            </w:tcBorders>
          </w:tcPr>
          <w:p w14:paraId="58D8D599"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Тема 1.10.</w:t>
            </w:r>
          </w:p>
          <w:p w14:paraId="11873AC8"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 xml:space="preserve">Человек </w:t>
            </w:r>
            <w:r w:rsidRPr="0078096F">
              <w:rPr>
                <w:rFonts w:ascii="Times New Roman" w:hAnsi="Times New Roman" w:cs="Times New Roman"/>
                <w:b/>
                <w:sz w:val="24"/>
                <w:szCs w:val="24"/>
              </w:rPr>
              <w:t xml:space="preserve">и общество в рассказах А.П. Чехова. </w:t>
            </w:r>
          </w:p>
          <w:p w14:paraId="0BE6C93A"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Символическое звучание пьесы «Вишнёвый сад»</w:t>
            </w:r>
          </w:p>
          <w:p w14:paraId="2FC25CE2"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4E722763"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C5DE047"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2</w:t>
            </w:r>
          </w:p>
        </w:tc>
        <w:tc>
          <w:tcPr>
            <w:tcW w:w="1701" w:type="dxa"/>
            <w:vMerge w:val="restart"/>
            <w:tcBorders>
              <w:top w:val="single" w:sz="4" w:space="0" w:color="000000"/>
              <w:left w:val="single" w:sz="4" w:space="0" w:color="000000"/>
              <w:bottom w:val="single" w:sz="4" w:space="0" w:color="000000"/>
              <w:right w:val="single" w:sz="4" w:space="0" w:color="000000"/>
            </w:tcBorders>
          </w:tcPr>
          <w:p w14:paraId="0871B912" w14:textId="77777777" w:rsidR="007B2C11" w:rsidRPr="0078096F" w:rsidRDefault="00837B7F" w:rsidP="0078096F">
            <w:pPr>
              <w:spacing w:after="0" w:line="240" w:lineRule="auto"/>
              <w:rPr>
                <w:rFonts w:ascii="Times New Roman" w:hAnsi="Times New Roman" w:cs="Times New Roman"/>
                <w:sz w:val="24"/>
                <w:szCs w:val="24"/>
              </w:rPr>
            </w:pPr>
            <w:r w:rsidRPr="0078096F">
              <w:rPr>
                <w:rFonts w:ascii="Times New Roman" w:hAnsi="Times New Roman" w:cs="Times New Roman"/>
                <w:sz w:val="24"/>
                <w:szCs w:val="24"/>
              </w:rPr>
              <w:t>ОК 01, ОК 02, ОК 03, ОК 04, ОК 05, ОК 06, ОК 09</w:t>
            </w:r>
          </w:p>
        </w:tc>
      </w:tr>
      <w:tr w:rsidR="007B2C11" w:rsidRPr="0078096F" w14:paraId="0E301A2C"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780506D"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709A3CD0"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i/>
                <w:sz w:val="24"/>
                <w:szCs w:val="24"/>
              </w:rPr>
              <w:t>Для чтения и изучения:</w:t>
            </w:r>
            <w:r w:rsidRPr="0078096F">
              <w:rPr>
                <w:rFonts w:ascii="Times New Roman" w:hAnsi="Times New Roman" w:cs="Times New Roman"/>
                <w:sz w:val="24"/>
                <w:szCs w:val="24"/>
              </w:rPr>
              <w:t xml:space="preserve"> рассказы (не менее одного по выбору): «Студент», «</w:t>
            </w:r>
            <w:proofErr w:type="spellStart"/>
            <w:r w:rsidRPr="0078096F">
              <w:rPr>
                <w:rFonts w:ascii="Times New Roman" w:hAnsi="Times New Roman" w:cs="Times New Roman"/>
                <w:sz w:val="24"/>
                <w:szCs w:val="24"/>
              </w:rPr>
              <w:t>Ионыч</w:t>
            </w:r>
            <w:proofErr w:type="spellEnd"/>
            <w:r w:rsidRPr="0078096F">
              <w:rPr>
                <w:rFonts w:ascii="Times New Roman" w:hAnsi="Times New Roman" w:cs="Times New Roman"/>
                <w:sz w:val="24"/>
                <w:szCs w:val="24"/>
              </w:rPr>
              <w:t>», «Дама с собачкой», «Человек в футляре» и другие. Комедия «Вишневый сад».</w:t>
            </w:r>
          </w:p>
          <w:p w14:paraId="681BE1E2"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xml:space="preserve">Малая проза А.П. Чехова. Человек и общество. Психологизм прозы Чехова: лаконичность повествования и скрытый лиризм. </w:t>
            </w:r>
          </w:p>
          <w:p w14:paraId="10B591B7"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Пьеса «</w:t>
            </w:r>
            <w:r w:rsidRPr="0078096F">
              <w:rPr>
                <w:rFonts w:ascii="Times New Roman" w:hAnsi="Times New Roman" w:cs="Times New Roman"/>
                <w:sz w:val="24"/>
                <w:szCs w:val="24"/>
              </w:rPr>
              <w:t>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w:t>
            </w:r>
            <w:r w:rsidRPr="0078096F">
              <w:rPr>
                <w:rFonts w:ascii="Times New Roman" w:hAnsi="Times New Roman" w:cs="Times New Roman"/>
                <w:sz w:val="24"/>
                <w:szCs w:val="24"/>
              </w:rPr>
              <w:t xml:space="preserve"> XIX – начала XX века: от Островского к Чехову. Особенности чеховских диалогов. Речевые и портретные характеристики персонажей</w:t>
            </w:r>
          </w:p>
        </w:tc>
        <w:tc>
          <w:tcPr>
            <w:tcW w:w="992" w:type="dxa"/>
            <w:tcBorders>
              <w:top w:val="single" w:sz="4" w:space="0" w:color="000000"/>
              <w:left w:val="single" w:sz="4" w:space="0" w:color="000000"/>
              <w:bottom w:val="single" w:sz="4" w:space="0" w:color="000000"/>
              <w:right w:val="single" w:sz="4" w:space="0" w:color="000000"/>
            </w:tcBorders>
          </w:tcPr>
          <w:p w14:paraId="20A3E190"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78096F">
              <w:rPr>
                <w:rFonts w:ascii="Times New Roman" w:hAnsi="Times New Roman" w:cs="Times New Roman"/>
                <w:sz w:val="24"/>
                <w:szCs w:val="24"/>
              </w:rPr>
              <w:t>1</w:t>
            </w:r>
          </w:p>
        </w:tc>
        <w:tc>
          <w:tcPr>
            <w:tcW w:w="1701" w:type="dxa"/>
            <w:vMerge/>
            <w:tcBorders>
              <w:top w:val="single" w:sz="4" w:space="0" w:color="000000"/>
              <w:left w:val="single" w:sz="4" w:space="0" w:color="000000"/>
              <w:bottom w:val="single" w:sz="4" w:space="0" w:color="000000"/>
              <w:right w:val="single" w:sz="4" w:space="0" w:color="000000"/>
            </w:tcBorders>
          </w:tcPr>
          <w:p w14:paraId="4A11211C"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6CF65A5B"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668CC25"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5D6C9031"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28E47F18"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1</w:t>
            </w:r>
          </w:p>
        </w:tc>
        <w:tc>
          <w:tcPr>
            <w:tcW w:w="1701" w:type="dxa"/>
            <w:vMerge/>
            <w:tcBorders>
              <w:top w:val="single" w:sz="4" w:space="0" w:color="000000"/>
              <w:left w:val="single" w:sz="4" w:space="0" w:color="000000"/>
              <w:bottom w:val="single" w:sz="4" w:space="0" w:color="000000"/>
              <w:right w:val="single" w:sz="4" w:space="0" w:color="000000"/>
            </w:tcBorders>
          </w:tcPr>
          <w:p w14:paraId="60EC86A5"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5D39D49E"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1F53CE9"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782E8730"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xml:space="preserve">Инсценировка избранных эпизодов пьесы. Подготовка и участие в дискуссии «Как человек может </w:t>
            </w:r>
            <w:r w:rsidRPr="0078096F">
              <w:rPr>
                <w:rFonts w:ascii="Times New Roman" w:hAnsi="Times New Roman" w:cs="Times New Roman"/>
                <w:sz w:val="24"/>
                <w:szCs w:val="24"/>
              </w:rPr>
              <w:t xml:space="preserve">влиять на окружающий мир и менять его к лучшему?» Работа с </w:t>
            </w:r>
            <w:proofErr w:type="spellStart"/>
            <w:r w:rsidRPr="0078096F">
              <w:rPr>
                <w:rFonts w:ascii="Times New Roman" w:hAnsi="Times New Roman" w:cs="Times New Roman"/>
                <w:sz w:val="24"/>
                <w:szCs w:val="24"/>
              </w:rPr>
              <w:t>инфоресурсами</w:t>
            </w:r>
            <w:proofErr w:type="spellEnd"/>
            <w:r w:rsidRPr="0078096F">
              <w:rPr>
                <w:rFonts w:ascii="Times New Roman" w:hAnsi="Times New Roman" w:cs="Times New Roman"/>
                <w:sz w:val="24"/>
                <w:szCs w:val="24"/>
              </w:rPr>
              <w:t>: определение теории малых дел и соотнесение определения с содержанием рассказа/или написание рецензии на экранизацию «Вишневого сада»</w:t>
            </w:r>
          </w:p>
        </w:tc>
        <w:tc>
          <w:tcPr>
            <w:tcW w:w="992" w:type="dxa"/>
            <w:tcBorders>
              <w:top w:val="single" w:sz="4" w:space="0" w:color="000000"/>
              <w:left w:val="single" w:sz="4" w:space="0" w:color="000000"/>
              <w:bottom w:val="single" w:sz="4" w:space="0" w:color="000000"/>
              <w:right w:val="single" w:sz="4" w:space="0" w:color="000000"/>
            </w:tcBorders>
          </w:tcPr>
          <w:p w14:paraId="2C0546C2"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1701" w:type="dxa"/>
            <w:vMerge/>
            <w:tcBorders>
              <w:top w:val="single" w:sz="4" w:space="0" w:color="000000"/>
              <w:left w:val="single" w:sz="4" w:space="0" w:color="000000"/>
              <w:bottom w:val="single" w:sz="4" w:space="0" w:color="000000"/>
              <w:right w:val="single" w:sz="4" w:space="0" w:color="000000"/>
            </w:tcBorders>
          </w:tcPr>
          <w:p w14:paraId="61783FF0"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638D0F00" w14:textId="77777777" w:rsidTr="0078096F">
        <w:trPr>
          <w:trHeight w:val="20"/>
        </w:trPr>
        <w:tc>
          <w:tcPr>
            <w:tcW w:w="12895" w:type="dxa"/>
            <w:gridSpan w:val="2"/>
            <w:tcBorders>
              <w:top w:val="single" w:sz="4" w:space="0" w:color="000000"/>
              <w:left w:val="single" w:sz="4" w:space="0" w:color="000000"/>
              <w:bottom w:val="single" w:sz="4" w:space="0" w:color="000000"/>
              <w:right w:val="single" w:sz="4" w:space="0" w:color="000000"/>
            </w:tcBorders>
          </w:tcPr>
          <w:p w14:paraId="0E9EA9F6"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 xml:space="preserve">Раздел 2. Литературная критика второй </w:t>
            </w:r>
            <w:r w:rsidRPr="0078096F">
              <w:rPr>
                <w:rFonts w:ascii="Times New Roman" w:hAnsi="Times New Roman" w:cs="Times New Roman"/>
                <w:b/>
                <w:sz w:val="24"/>
                <w:szCs w:val="24"/>
              </w:rPr>
              <w:t>половины XIX века</w:t>
            </w:r>
          </w:p>
        </w:tc>
        <w:tc>
          <w:tcPr>
            <w:tcW w:w="992" w:type="dxa"/>
            <w:tcBorders>
              <w:top w:val="single" w:sz="4" w:space="0" w:color="000000"/>
              <w:left w:val="single" w:sz="4" w:space="0" w:color="000000"/>
              <w:bottom w:val="single" w:sz="4" w:space="0" w:color="000000"/>
              <w:right w:val="single" w:sz="4" w:space="0" w:color="000000"/>
            </w:tcBorders>
          </w:tcPr>
          <w:p w14:paraId="77EAFFCE"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2</w:t>
            </w:r>
            <w:bookmarkEnd w:id="10"/>
          </w:p>
        </w:tc>
        <w:tc>
          <w:tcPr>
            <w:tcW w:w="1701" w:type="dxa"/>
            <w:tcBorders>
              <w:top w:val="single" w:sz="4" w:space="0" w:color="000000"/>
              <w:left w:val="single" w:sz="4" w:space="0" w:color="000000"/>
              <w:bottom w:val="single" w:sz="4" w:space="0" w:color="000000"/>
              <w:right w:val="single" w:sz="4" w:space="0" w:color="000000"/>
            </w:tcBorders>
          </w:tcPr>
          <w:p w14:paraId="0D647FF2"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229FF157" w14:textId="77777777" w:rsidTr="0078096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358553A9"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lastRenderedPageBreak/>
              <w:t>Тема 2.1.</w:t>
            </w:r>
          </w:p>
          <w:p w14:paraId="56E73A02"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Литературная критика второй половины XIX века.</w:t>
            </w:r>
          </w:p>
          <w:p w14:paraId="7FA940BB"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78096F">
              <w:rPr>
                <w:rFonts w:ascii="Times New Roman" w:hAnsi="Times New Roman" w:cs="Times New Roman"/>
                <w:b/>
                <w:sz w:val="24"/>
                <w:szCs w:val="24"/>
              </w:rPr>
              <w:t>Историко-литературное и нравственно-ценностное значение русской литературы в оценке Н.А. Добролюбова / Д.И. Писарева</w:t>
            </w:r>
          </w:p>
        </w:tc>
        <w:tc>
          <w:tcPr>
            <w:tcW w:w="9781" w:type="dxa"/>
            <w:tcBorders>
              <w:top w:val="single" w:sz="4" w:space="0" w:color="000000"/>
              <w:left w:val="single" w:sz="4" w:space="0" w:color="000000"/>
              <w:bottom w:val="single" w:sz="4" w:space="0" w:color="000000"/>
              <w:right w:val="single" w:sz="4" w:space="0" w:color="000000"/>
            </w:tcBorders>
          </w:tcPr>
          <w:p w14:paraId="1B253641"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D9F19E0"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2</w:t>
            </w:r>
          </w:p>
        </w:tc>
        <w:tc>
          <w:tcPr>
            <w:tcW w:w="1701" w:type="dxa"/>
            <w:vMerge w:val="restart"/>
            <w:tcBorders>
              <w:top w:val="single" w:sz="4" w:space="0" w:color="000000"/>
              <w:left w:val="single" w:sz="4" w:space="0" w:color="000000"/>
              <w:bottom w:val="single" w:sz="4" w:space="0" w:color="000000"/>
              <w:right w:val="single" w:sz="4" w:space="0" w:color="000000"/>
            </w:tcBorders>
          </w:tcPr>
          <w:p w14:paraId="5BB0A467" w14:textId="77777777" w:rsidR="007B2C11" w:rsidRPr="0078096F" w:rsidRDefault="00837B7F" w:rsidP="0078096F">
            <w:pPr>
              <w:spacing w:after="0" w:line="240" w:lineRule="auto"/>
              <w:rPr>
                <w:rFonts w:ascii="Times New Roman" w:hAnsi="Times New Roman" w:cs="Times New Roman"/>
                <w:sz w:val="24"/>
                <w:szCs w:val="24"/>
              </w:rPr>
            </w:pPr>
            <w:r w:rsidRPr="0078096F">
              <w:rPr>
                <w:rFonts w:ascii="Times New Roman" w:hAnsi="Times New Roman" w:cs="Times New Roman"/>
                <w:sz w:val="24"/>
                <w:szCs w:val="24"/>
              </w:rPr>
              <w:t xml:space="preserve">ОК 01, ОК 02, ОК 03, ОК </w:t>
            </w:r>
            <w:r w:rsidRPr="0078096F">
              <w:rPr>
                <w:rFonts w:ascii="Times New Roman" w:hAnsi="Times New Roman" w:cs="Times New Roman"/>
                <w:sz w:val="24"/>
                <w:szCs w:val="24"/>
              </w:rPr>
              <w:t>04, ОК 05, ОК 06, ОК 09</w:t>
            </w:r>
          </w:p>
        </w:tc>
      </w:tr>
      <w:tr w:rsidR="007B2C11" w:rsidRPr="0078096F" w14:paraId="5984BD49"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CFA5BFD"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5BA7DA64"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i/>
                <w:sz w:val="24"/>
                <w:szCs w:val="24"/>
              </w:rPr>
              <w:t>Для чтения и изучения:</w:t>
            </w:r>
            <w:r w:rsidRPr="0078096F">
              <w:rPr>
                <w:rFonts w:ascii="Times New Roman" w:hAnsi="Times New Roman" w:cs="Times New Roman"/>
                <w:sz w:val="24"/>
                <w:szCs w:val="24"/>
              </w:rPr>
              <w:t xml:space="preserve"> Статьи Н.А. Добролюбова «Луч света в темном царстве», «Что такое обломовщина?» / Д.И. Писарева «Базаров» и других (</w:t>
            </w:r>
            <w:r w:rsidRPr="0078096F">
              <w:rPr>
                <w:rFonts w:ascii="Times New Roman" w:hAnsi="Times New Roman" w:cs="Times New Roman"/>
                <w:i/>
                <w:sz w:val="24"/>
                <w:szCs w:val="24"/>
              </w:rPr>
              <w:t>не менее двух статей по выбору</w:t>
            </w:r>
            <w:r w:rsidRPr="0078096F">
              <w:rPr>
                <w:rFonts w:ascii="Times New Roman" w:hAnsi="Times New Roman" w:cs="Times New Roman"/>
                <w:sz w:val="24"/>
                <w:szCs w:val="24"/>
              </w:rPr>
              <w:t xml:space="preserve">). </w:t>
            </w:r>
          </w:p>
          <w:p w14:paraId="5172144E" w14:textId="77777777" w:rsidR="007B2C11" w:rsidRPr="0078096F" w:rsidRDefault="00837B7F" w:rsidP="0078096F">
            <w:pPr>
              <w:spacing w:after="0" w:line="240" w:lineRule="auto"/>
              <w:jc w:val="both"/>
              <w:rPr>
                <w:rFonts w:ascii="Times New Roman" w:hAnsi="Times New Roman" w:cs="Times New Roman"/>
                <w:i/>
                <w:sz w:val="24"/>
                <w:szCs w:val="24"/>
              </w:rPr>
            </w:pPr>
            <w:r w:rsidRPr="0078096F">
              <w:rPr>
                <w:rFonts w:ascii="Times New Roman" w:hAnsi="Times New Roman" w:cs="Times New Roman"/>
                <w:sz w:val="24"/>
                <w:szCs w:val="24"/>
              </w:rPr>
              <w:t>Осмысление содержания и ключевых проблем, историко-культур</w:t>
            </w:r>
            <w:r w:rsidRPr="0078096F">
              <w:rPr>
                <w:rFonts w:ascii="Times New Roman" w:hAnsi="Times New Roman" w:cs="Times New Roman"/>
                <w:sz w:val="24"/>
                <w:szCs w:val="24"/>
              </w:rPr>
              <w:t>ного и нравственно-ценностного взаимовлияния произведений русской классической литературы. Связь литературных произведений второй половины XIX века со временем написания и с современностью. Представления современников о литературном произведении как явлени</w:t>
            </w:r>
            <w:r w:rsidRPr="0078096F">
              <w:rPr>
                <w:rFonts w:ascii="Times New Roman" w:hAnsi="Times New Roman" w:cs="Times New Roman"/>
                <w:sz w:val="24"/>
                <w:szCs w:val="24"/>
              </w:rPr>
              <w:t>и словесного искусства. Анализ единиц различных языковых уровней и их роли в произведении</w:t>
            </w:r>
          </w:p>
        </w:tc>
        <w:tc>
          <w:tcPr>
            <w:tcW w:w="992" w:type="dxa"/>
            <w:tcBorders>
              <w:top w:val="single" w:sz="4" w:space="0" w:color="000000"/>
              <w:left w:val="single" w:sz="4" w:space="0" w:color="000000"/>
              <w:bottom w:val="single" w:sz="4" w:space="0" w:color="000000"/>
              <w:right w:val="single" w:sz="4" w:space="0" w:color="000000"/>
            </w:tcBorders>
          </w:tcPr>
          <w:p w14:paraId="2081D658"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w:t>
            </w:r>
          </w:p>
        </w:tc>
        <w:tc>
          <w:tcPr>
            <w:tcW w:w="1701" w:type="dxa"/>
            <w:vMerge/>
            <w:tcBorders>
              <w:top w:val="single" w:sz="4" w:space="0" w:color="000000"/>
              <w:left w:val="single" w:sz="4" w:space="0" w:color="000000"/>
              <w:bottom w:val="single" w:sz="4" w:space="0" w:color="000000"/>
              <w:right w:val="single" w:sz="4" w:space="0" w:color="000000"/>
            </w:tcBorders>
          </w:tcPr>
          <w:p w14:paraId="3008B7ED"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54629AB7"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45E9094"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4ADD6FA8"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2C115D78"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2</w:t>
            </w:r>
          </w:p>
        </w:tc>
        <w:tc>
          <w:tcPr>
            <w:tcW w:w="1701" w:type="dxa"/>
            <w:vMerge/>
            <w:tcBorders>
              <w:top w:val="single" w:sz="4" w:space="0" w:color="000000"/>
              <w:left w:val="single" w:sz="4" w:space="0" w:color="000000"/>
              <w:bottom w:val="single" w:sz="4" w:space="0" w:color="000000"/>
              <w:right w:val="single" w:sz="4" w:space="0" w:color="000000"/>
            </w:tcBorders>
          </w:tcPr>
          <w:p w14:paraId="313B8B7A"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0B88CA03"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5D63EB0"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672FC877"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xml:space="preserve">Работа с избранными эпизодами в виде инфографики / презентации / видеоролика / постера / коллажа / подкаста или других форматах и </w:t>
            </w:r>
            <w:r w:rsidRPr="0078096F">
              <w:rPr>
                <w:rFonts w:ascii="Times New Roman" w:hAnsi="Times New Roman" w:cs="Times New Roman"/>
                <w:sz w:val="24"/>
                <w:szCs w:val="24"/>
              </w:rPr>
              <w:t>соотнесении фактов личной биографии с художественным творчеством писателя</w:t>
            </w:r>
          </w:p>
        </w:tc>
        <w:tc>
          <w:tcPr>
            <w:tcW w:w="992" w:type="dxa"/>
            <w:tcBorders>
              <w:top w:val="single" w:sz="4" w:space="0" w:color="000000"/>
              <w:left w:val="single" w:sz="4" w:space="0" w:color="000000"/>
              <w:bottom w:val="single" w:sz="4" w:space="0" w:color="000000"/>
              <w:right w:val="single" w:sz="4" w:space="0" w:color="000000"/>
            </w:tcBorders>
          </w:tcPr>
          <w:p w14:paraId="2F2A77F7"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1" w:type="dxa"/>
            <w:vMerge/>
            <w:tcBorders>
              <w:top w:val="single" w:sz="4" w:space="0" w:color="000000"/>
              <w:left w:val="single" w:sz="4" w:space="0" w:color="000000"/>
              <w:bottom w:val="single" w:sz="4" w:space="0" w:color="000000"/>
              <w:right w:val="single" w:sz="4" w:space="0" w:color="000000"/>
            </w:tcBorders>
          </w:tcPr>
          <w:p w14:paraId="0B490671"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52A3ACCF" w14:textId="77777777" w:rsidTr="0078096F">
        <w:trPr>
          <w:trHeight w:val="20"/>
        </w:trPr>
        <w:tc>
          <w:tcPr>
            <w:tcW w:w="12895" w:type="dxa"/>
            <w:gridSpan w:val="2"/>
            <w:tcBorders>
              <w:top w:val="single" w:sz="4" w:space="0" w:color="000000"/>
              <w:left w:val="single" w:sz="4" w:space="0" w:color="000000"/>
              <w:bottom w:val="single" w:sz="4" w:space="0" w:color="000000"/>
              <w:right w:val="single" w:sz="4" w:space="0" w:color="000000"/>
            </w:tcBorders>
          </w:tcPr>
          <w:p w14:paraId="19BA87F8"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Раздел 3. Литература конца XIX – начала XX вв.</w:t>
            </w:r>
          </w:p>
        </w:tc>
        <w:tc>
          <w:tcPr>
            <w:tcW w:w="992" w:type="dxa"/>
            <w:tcBorders>
              <w:top w:val="single" w:sz="4" w:space="0" w:color="000000"/>
              <w:left w:val="single" w:sz="4" w:space="0" w:color="000000"/>
              <w:bottom w:val="single" w:sz="4" w:space="0" w:color="000000"/>
              <w:right w:val="single" w:sz="4" w:space="0" w:color="000000"/>
            </w:tcBorders>
          </w:tcPr>
          <w:p w14:paraId="23FEF562"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8</w:t>
            </w:r>
          </w:p>
        </w:tc>
        <w:tc>
          <w:tcPr>
            <w:tcW w:w="1701" w:type="dxa"/>
            <w:tcBorders>
              <w:top w:val="single" w:sz="4" w:space="0" w:color="000000"/>
              <w:left w:val="single" w:sz="4" w:space="0" w:color="000000"/>
              <w:bottom w:val="single" w:sz="4" w:space="0" w:color="000000"/>
              <w:right w:val="single" w:sz="4" w:space="0" w:color="000000"/>
            </w:tcBorders>
          </w:tcPr>
          <w:p w14:paraId="0718849A"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7AFE5813" w14:textId="77777777" w:rsidTr="0078096F">
        <w:trPr>
          <w:trHeight w:val="90"/>
        </w:trPr>
        <w:tc>
          <w:tcPr>
            <w:tcW w:w="3114" w:type="dxa"/>
            <w:vMerge w:val="restart"/>
            <w:tcBorders>
              <w:top w:val="single" w:sz="4" w:space="0" w:color="000000"/>
              <w:left w:val="single" w:sz="4" w:space="0" w:color="000000"/>
              <w:bottom w:val="single" w:sz="4" w:space="0" w:color="000000"/>
              <w:right w:val="single" w:sz="4" w:space="0" w:color="000000"/>
            </w:tcBorders>
          </w:tcPr>
          <w:p w14:paraId="6C29691F"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 xml:space="preserve">Тема 3.1. </w:t>
            </w:r>
          </w:p>
          <w:p w14:paraId="0BB2C7FF"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Нравственная сущность любви в произведениях А.И. Куприна</w:t>
            </w:r>
          </w:p>
        </w:tc>
        <w:tc>
          <w:tcPr>
            <w:tcW w:w="9781" w:type="dxa"/>
            <w:tcBorders>
              <w:top w:val="single" w:sz="4" w:space="0" w:color="000000"/>
              <w:left w:val="single" w:sz="4" w:space="0" w:color="000000"/>
              <w:bottom w:val="single" w:sz="4" w:space="0" w:color="000000"/>
              <w:right w:val="single" w:sz="4" w:space="0" w:color="000000"/>
            </w:tcBorders>
          </w:tcPr>
          <w:p w14:paraId="64AF2D51"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b/>
                <w:sz w:val="24"/>
                <w:szCs w:val="24"/>
              </w:rPr>
              <w:t>Содержание учебного материала</w:t>
            </w:r>
            <w:r w:rsidRPr="0078096F">
              <w:rPr>
                <w:rFonts w:ascii="Times New Roman" w:hAnsi="Times New Roman" w:cs="Times New Roman"/>
                <w:sz w:val="24"/>
                <w:szCs w:val="24"/>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2F6A78A9"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2</w:t>
            </w:r>
          </w:p>
        </w:tc>
        <w:tc>
          <w:tcPr>
            <w:tcW w:w="1701" w:type="dxa"/>
            <w:vMerge w:val="restart"/>
            <w:tcBorders>
              <w:top w:val="single" w:sz="4" w:space="0" w:color="000000"/>
              <w:left w:val="single" w:sz="4" w:space="0" w:color="000000"/>
              <w:bottom w:val="single" w:sz="4" w:space="0" w:color="000000"/>
              <w:right w:val="single" w:sz="4" w:space="0" w:color="000000"/>
            </w:tcBorders>
          </w:tcPr>
          <w:p w14:paraId="22A3A504" w14:textId="77777777" w:rsidR="007B2C11" w:rsidRPr="0078096F" w:rsidRDefault="00837B7F" w:rsidP="0078096F">
            <w:pPr>
              <w:spacing w:after="0" w:line="240" w:lineRule="auto"/>
              <w:rPr>
                <w:rFonts w:ascii="Times New Roman" w:hAnsi="Times New Roman" w:cs="Times New Roman"/>
                <w:sz w:val="24"/>
                <w:szCs w:val="24"/>
              </w:rPr>
            </w:pPr>
            <w:r w:rsidRPr="0078096F">
              <w:rPr>
                <w:rFonts w:ascii="Times New Roman" w:hAnsi="Times New Roman" w:cs="Times New Roman"/>
                <w:sz w:val="24"/>
                <w:szCs w:val="24"/>
              </w:rPr>
              <w:t xml:space="preserve">ОК 01, ОК 02, ОК 03, ОК </w:t>
            </w:r>
            <w:r w:rsidRPr="0078096F">
              <w:rPr>
                <w:rFonts w:ascii="Times New Roman" w:hAnsi="Times New Roman" w:cs="Times New Roman"/>
                <w:sz w:val="24"/>
                <w:szCs w:val="24"/>
              </w:rPr>
              <w:t>04, ОК 05, ОК 06, ОК 09</w:t>
            </w:r>
          </w:p>
        </w:tc>
      </w:tr>
      <w:tr w:rsidR="007B2C11" w:rsidRPr="0078096F" w14:paraId="2CAF98E5"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A85D800"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4BBC3EA8"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i/>
                <w:sz w:val="24"/>
                <w:szCs w:val="24"/>
              </w:rPr>
              <w:t>Для чтения и изучения:</w:t>
            </w:r>
            <w:r w:rsidRPr="0078096F">
              <w:rPr>
                <w:rFonts w:ascii="Times New Roman" w:hAnsi="Times New Roman" w:cs="Times New Roman"/>
                <w:sz w:val="24"/>
                <w:szCs w:val="24"/>
              </w:rPr>
              <w:t xml:space="preserve"> рассказы и повести (одно произведение по выбору): «Гранатовый браслет», «Олеся»</w:t>
            </w:r>
          </w:p>
        </w:tc>
        <w:tc>
          <w:tcPr>
            <w:tcW w:w="992" w:type="dxa"/>
            <w:tcBorders>
              <w:top w:val="single" w:sz="4" w:space="0" w:color="000000"/>
              <w:left w:val="single" w:sz="4" w:space="0" w:color="000000"/>
              <w:bottom w:val="single" w:sz="4" w:space="0" w:color="000000"/>
              <w:right w:val="single" w:sz="4" w:space="0" w:color="000000"/>
            </w:tcBorders>
          </w:tcPr>
          <w:p w14:paraId="0FBC97E3"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78096F">
              <w:rPr>
                <w:rFonts w:ascii="Times New Roman" w:hAnsi="Times New Roman" w:cs="Times New Roman"/>
                <w:sz w:val="24"/>
                <w:szCs w:val="24"/>
              </w:rPr>
              <w:t>-</w:t>
            </w:r>
          </w:p>
        </w:tc>
        <w:tc>
          <w:tcPr>
            <w:tcW w:w="1701" w:type="dxa"/>
            <w:vMerge/>
            <w:tcBorders>
              <w:top w:val="single" w:sz="4" w:space="0" w:color="000000"/>
              <w:left w:val="single" w:sz="4" w:space="0" w:color="000000"/>
              <w:bottom w:val="single" w:sz="4" w:space="0" w:color="000000"/>
              <w:right w:val="single" w:sz="4" w:space="0" w:color="000000"/>
            </w:tcBorders>
          </w:tcPr>
          <w:p w14:paraId="511BA5AC"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1460D866"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78941C3"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17ACB500"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b/>
                <w:sz w:val="24"/>
                <w:szCs w:val="24"/>
              </w:rPr>
              <w:t>Практические занятия</w:t>
            </w:r>
            <w:r w:rsidRPr="0078096F">
              <w:rPr>
                <w:rFonts w:ascii="Times New Roman" w:hAnsi="Times New Roman" w:cs="Times New Roman"/>
                <w:sz w:val="24"/>
                <w:szCs w:val="24"/>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57A88EB3"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2</w:t>
            </w:r>
          </w:p>
        </w:tc>
        <w:tc>
          <w:tcPr>
            <w:tcW w:w="1701" w:type="dxa"/>
            <w:vMerge/>
            <w:tcBorders>
              <w:top w:val="single" w:sz="4" w:space="0" w:color="000000"/>
              <w:left w:val="single" w:sz="4" w:space="0" w:color="000000"/>
              <w:bottom w:val="single" w:sz="4" w:space="0" w:color="000000"/>
              <w:right w:val="single" w:sz="4" w:space="0" w:color="000000"/>
            </w:tcBorders>
          </w:tcPr>
          <w:p w14:paraId="787750BA"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0D15654D"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25A7906"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43E1CF52"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xml:space="preserve">Своеобразие сюжета. Герои о сущности любви. </w:t>
            </w:r>
          </w:p>
          <w:p w14:paraId="48DB4518"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xml:space="preserve">Повесть «Гранатовый браслет»: </w:t>
            </w:r>
            <w:r w:rsidRPr="0078096F">
              <w:rPr>
                <w:rFonts w:ascii="Times New Roman" w:hAnsi="Times New Roman" w:cs="Times New Roman"/>
                <w:sz w:val="24"/>
                <w:szCs w:val="24"/>
              </w:rPr>
              <w:t xml:space="preserve">Трагическая история любви </w:t>
            </w:r>
            <w:proofErr w:type="spellStart"/>
            <w:r w:rsidRPr="0078096F">
              <w:rPr>
                <w:rFonts w:ascii="Times New Roman" w:hAnsi="Times New Roman" w:cs="Times New Roman"/>
                <w:sz w:val="24"/>
                <w:szCs w:val="24"/>
              </w:rPr>
              <w:t>Желткова</w:t>
            </w:r>
            <w:proofErr w:type="spellEnd"/>
            <w:r w:rsidRPr="0078096F">
              <w:rPr>
                <w:rFonts w:ascii="Times New Roman" w:hAnsi="Times New Roman" w:cs="Times New Roman"/>
                <w:sz w:val="24"/>
                <w:szCs w:val="24"/>
              </w:rPr>
              <w:t xml:space="preserve">.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w:t>
            </w:r>
            <w:proofErr w:type="spellStart"/>
            <w:r w:rsidRPr="0078096F">
              <w:rPr>
                <w:rFonts w:ascii="Times New Roman" w:hAnsi="Times New Roman" w:cs="Times New Roman"/>
                <w:sz w:val="24"/>
                <w:szCs w:val="24"/>
              </w:rPr>
              <w:t>Роом</w:t>
            </w:r>
            <w:proofErr w:type="spellEnd"/>
            <w:r w:rsidRPr="0078096F">
              <w:rPr>
                <w:rFonts w:ascii="Times New Roman" w:hAnsi="Times New Roman" w:cs="Times New Roman"/>
                <w:sz w:val="24"/>
                <w:szCs w:val="24"/>
              </w:rPr>
              <w:t>, 1964) / Повесть «Олеся»: тема «естественного человека» в повести. Мечты Олеси и реальная жизнь ее окружения. Трагизм любви героини. Осуждение пороков общества</w:t>
            </w:r>
          </w:p>
        </w:tc>
        <w:tc>
          <w:tcPr>
            <w:tcW w:w="992" w:type="dxa"/>
            <w:tcBorders>
              <w:top w:val="single" w:sz="4" w:space="0" w:color="000000"/>
              <w:left w:val="single" w:sz="4" w:space="0" w:color="000000"/>
              <w:bottom w:val="single" w:sz="4" w:space="0" w:color="000000"/>
              <w:right w:val="single" w:sz="4" w:space="0" w:color="000000"/>
            </w:tcBorders>
          </w:tcPr>
          <w:p w14:paraId="1EF68E6D"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1" w:type="dxa"/>
            <w:vMerge/>
            <w:tcBorders>
              <w:top w:val="single" w:sz="4" w:space="0" w:color="000000"/>
              <w:left w:val="single" w:sz="4" w:space="0" w:color="000000"/>
              <w:bottom w:val="single" w:sz="4" w:space="0" w:color="000000"/>
              <w:right w:val="single" w:sz="4" w:space="0" w:color="000000"/>
            </w:tcBorders>
          </w:tcPr>
          <w:p w14:paraId="73C2A3DE"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3F7C41BF" w14:textId="77777777" w:rsidTr="0078096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8DBF2F3"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 xml:space="preserve">Тема 3.2. </w:t>
            </w:r>
          </w:p>
          <w:p w14:paraId="7903FBB0"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Решение нравственно-философских вопросов в произведениях Л.Н. Андреева</w:t>
            </w:r>
          </w:p>
        </w:tc>
        <w:tc>
          <w:tcPr>
            <w:tcW w:w="9781" w:type="dxa"/>
            <w:tcBorders>
              <w:top w:val="single" w:sz="4" w:space="0" w:color="000000"/>
              <w:left w:val="single" w:sz="4" w:space="0" w:color="000000"/>
              <w:bottom w:val="single" w:sz="4" w:space="0" w:color="000000"/>
              <w:right w:val="single" w:sz="4" w:space="0" w:color="000000"/>
            </w:tcBorders>
          </w:tcPr>
          <w:p w14:paraId="28DB7D9C"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76E8817"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2</w:t>
            </w:r>
          </w:p>
        </w:tc>
        <w:tc>
          <w:tcPr>
            <w:tcW w:w="1701" w:type="dxa"/>
            <w:vMerge w:val="restart"/>
            <w:tcBorders>
              <w:top w:val="single" w:sz="4" w:space="0" w:color="000000"/>
              <w:left w:val="single" w:sz="4" w:space="0" w:color="000000"/>
              <w:bottom w:val="single" w:sz="4" w:space="0" w:color="000000"/>
              <w:right w:val="single" w:sz="4" w:space="0" w:color="000000"/>
            </w:tcBorders>
          </w:tcPr>
          <w:p w14:paraId="36679999" w14:textId="77777777" w:rsidR="007B2C11" w:rsidRPr="0078096F" w:rsidRDefault="00837B7F" w:rsidP="0078096F">
            <w:pPr>
              <w:spacing w:after="0" w:line="240" w:lineRule="auto"/>
              <w:rPr>
                <w:rFonts w:ascii="Times New Roman" w:hAnsi="Times New Roman" w:cs="Times New Roman"/>
                <w:sz w:val="24"/>
                <w:szCs w:val="24"/>
              </w:rPr>
            </w:pPr>
            <w:r w:rsidRPr="0078096F">
              <w:rPr>
                <w:rFonts w:ascii="Times New Roman" w:hAnsi="Times New Roman" w:cs="Times New Roman"/>
                <w:sz w:val="24"/>
                <w:szCs w:val="24"/>
              </w:rPr>
              <w:t>ОК 01, ОК 02, ОК 03, ОК 04, ОК 05, ОК 06, ОК 09</w:t>
            </w:r>
          </w:p>
        </w:tc>
      </w:tr>
      <w:tr w:rsidR="007B2C11" w:rsidRPr="0078096F" w14:paraId="068FCA4D"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CF31AF3"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355D9898"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i/>
                <w:sz w:val="24"/>
                <w:szCs w:val="24"/>
              </w:rPr>
              <w:t>Для чтения и изучения:</w:t>
            </w:r>
            <w:r w:rsidRPr="0078096F">
              <w:rPr>
                <w:rFonts w:ascii="Times New Roman" w:hAnsi="Times New Roman" w:cs="Times New Roman"/>
                <w:sz w:val="24"/>
                <w:szCs w:val="24"/>
              </w:rPr>
              <w:t xml:space="preserve"> рассказы и повести (одно произведение по выбору): «Иуда Искариот», «Большой шлем» и другие</w:t>
            </w:r>
          </w:p>
        </w:tc>
        <w:tc>
          <w:tcPr>
            <w:tcW w:w="992" w:type="dxa"/>
            <w:tcBorders>
              <w:top w:val="single" w:sz="4" w:space="0" w:color="000000"/>
              <w:left w:val="single" w:sz="4" w:space="0" w:color="000000"/>
              <w:bottom w:val="single" w:sz="4" w:space="0" w:color="000000"/>
              <w:right w:val="single" w:sz="4" w:space="0" w:color="000000"/>
            </w:tcBorders>
          </w:tcPr>
          <w:p w14:paraId="62B3E186"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78096F">
              <w:rPr>
                <w:rFonts w:ascii="Times New Roman" w:hAnsi="Times New Roman" w:cs="Times New Roman"/>
                <w:sz w:val="24"/>
                <w:szCs w:val="24"/>
              </w:rPr>
              <w:t>-</w:t>
            </w:r>
          </w:p>
        </w:tc>
        <w:tc>
          <w:tcPr>
            <w:tcW w:w="1701" w:type="dxa"/>
            <w:vMerge/>
            <w:tcBorders>
              <w:top w:val="single" w:sz="4" w:space="0" w:color="000000"/>
              <w:left w:val="single" w:sz="4" w:space="0" w:color="000000"/>
              <w:bottom w:val="single" w:sz="4" w:space="0" w:color="000000"/>
              <w:right w:val="single" w:sz="4" w:space="0" w:color="000000"/>
            </w:tcBorders>
          </w:tcPr>
          <w:p w14:paraId="29DFB782"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0317F0F3"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55097CE"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0FDC9DA5"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1D987452"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2</w:t>
            </w:r>
          </w:p>
        </w:tc>
        <w:tc>
          <w:tcPr>
            <w:tcW w:w="1701" w:type="dxa"/>
            <w:vMerge/>
            <w:tcBorders>
              <w:top w:val="single" w:sz="4" w:space="0" w:color="000000"/>
              <w:left w:val="single" w:sz="4" w:space="0" w:color="000000"/>
              <w:bottom w:val="single" w:sz="4" w:space="0" w:color="000000"/>
              <w:right w:val="single" w:sz="4" w:space="0" w:color="000000"/>
            </w:tcBorders>
          </w:tcPr>
          <w:p w14:paraId="7CB33C29"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3BDD92E1"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8835E16"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72BD5A97"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xml:space="preserve"> Основные этапы жизни и творчества Л.Н. Андреева. На перепутьях реализма и модернизма. Проблематика произведения. Трагическое мироощущение автора</w:t>
            </w:r>
          </w:p>
        </w:tc>
        <w:tc>
          <w:tcPr>
            <w:tcW w:w="992" w:type="dxa"/>
            <w:tcBorders>
              <w:top w:val="single" w:sz="4" w:space="0" w:color="000000"/>
              <w:left w:val="single" w:sz="4" w:space="0" w:color="000000"/>
              <w:bottom w:val="single" w:sz="4" w:space="0" w:color="000000"/>
              <w:right w:val="single" w:sz="4" w:space="0" w:color="000000"/>
            </w:tcBorders>
          </w:tcPr>
          <w:p w14:paraId="65495993"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1701" w:type="dxa"/>
            <w:vMerge/>
            <w:tcBorders>
              <w:top w:val="single" w:sz="4" w:space="0" w:color="000000"/>
              <w:left w:val="single" w:sz="4" w:space="0" w:color="000000"/>
              <w:bottom w:val="single" w:sz="4" w:space="0" w:color="000000"/>
              <w:right w:val="single" w:sz="4" w:space="0" w:color="000000"/>
            </w:tcBorders>
          </w:tcPr>
          <w:p w14:paraId="49FE4D05"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408E13F5" w14:textId="77777777" w:rsidTr="0078096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3E58A851"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Тема 3.3.</w:t>
            </w:r>
          </w:p>
          <w:p w14:paraId="6A3DF873"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lastRenderedPageBreak/>
              <w:t xml:space="preserve">Романические произведения М.А. Горького. </w:t>
            </w:r>
          </w:p>
          <w:p w14:paraId="6671497D"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Авторская позиция в социальной пьесе «На дне»</w:t>
            </w:r>
          </w:p>
        </w:tc>
        <w:tc>
          <w:tcPr>
            <w:tcW w:w="9781" w:type="dxa"/>
            <w:tcBorders>
              <w:top w:val="single" w:sz="4" w:space="0" w:color="000000"/>
              <w:left w:val="single" w:sz="4" w:space="0" w:color="000000"/>
              <w:bottom w:val="single" w:sz="4" w:space="0" w:color="000000"/>
              <w:right w:val="single" w:sz="4" w:space="0" w:color="000000"/>
            </w:tcBorders>
          </w:tcPr>
          <w:p w14:paraId="231D27F7"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092E342"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4</w:t>
            </w:r>
          </w:p>
        </w:tc>
        <w:tc>
          <w:tcPr>
            <w:tcW w:w="1701" w:type="dxa"/>
            <w:vMerge w:val="restart"/>
            <w:tcBorders>
              <w:top w:val="single" w:sz="4" w:space="0" w:color="000000"/>
              <w:left w:val="single" w:sz="4" w:space="0" w:color="000000"/>
              <w:bottom w:val="single" w:sz="4" w:space="0" w:color="000000"/>
              <w:right w:val="single" w:sz="4" w:space="0" w:color="000000"/>
            </w:tcBorders>
          </w:tcPr>
          <w:p w14:paraId="0E251B1E" w14:textId="77777777" w:rsidR="007B2C11" w:rsidRPr="0078096F" w:rsidRDefault="00837B7F" w:rsidP="0078096F">
            <w:pPr>
              <w:spacing w:after="0" w:line="240" w:lineRule="auto"/>
              <w:rPr>
                <w:rFonts w:ascii="Times New Roman" w:hAnsi="Times New Roman" w:cs="Times New Roman"/>
                <w:sz w:val="24"/>
                <w:szCs w:val="24"/>
              </w:rPr>
            </w:pPr>
            <w:r w:rsidRPr="0078096F">
              <w:rPr>
                <w:rFonts w:ascii="Times New Roman" w:hAnsi="Times New Roman" w:cs="Times New Roman"/>
                <w:sz w:val="24"/>
                <w:szCs w:val="24"/>
              </w:rPr>
              <w:t>ОК 01, ОК 02, ОК 03, ОК 04, ОК 05, ОК 06, ОК 09</w:t>
            </w:r>
          </w:p>
        </w:tc>
      </w:tr>
      <w:tr w:rsidR="007B2C11" w:rsidRPr="0078096F" w14:paraId="5C268BAD" w14:textId="77777777" w:rsidTr="0078096F">
        <w:trPr>
          <w:trHeight w:val="563"/>
        </w:trPr>
        <w:tc>
          <w:tcPr>
            <w:tcW w:w="3114" w:type="dxa"/>
            <w:vMerge/>
            <w:tcBorders>
              <w:top w:val="single" w:sz="4" w:space="0" w:color="000000"/>
              <w:left w:val="single" w:sz="4" w:space="0" w:color="000000"/>
              <w:bottom w:val="single" w:sz="4" w:space="0" w:color="000000"/>
              <w:right w:val="single" w:sz="4" w:space="0" w:color="000000"/>
            </w:tcBorders>
          </w:tcPr>
          <w:p w14:paraId="25A0717A"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172E1623"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i/>
                <w:sz w:val="24"/>
                <w:szCs w:val="24"/>
              </w:rPr>
              <w:t>Для чтения и изучения:</w:t>
            </w:r>
            <w:r w:rsidRPr="0078096F">
              <w:rPr>
                <w:rFonts w:ascii="Times New Roman" w:hAnsi="Times New Roman" w:cs="Times New Roman"/>
                <w:sz w:val="24"/>
                <w:szCs w:val="24"/>
              </w:rPr>
              <w:t xml:space="preserve"> рассказы (один по выбору): «Старуха Изергиль», «Макар </w:t>
            </w:r>
            <w:proofErr w:type="spellStart"/>
            <w:r w:rsidRPr="0078096F">
              <w:rPr>
                <w:rFonts w:ascii="Times New Roman" w:hAnsi="Times New Roman" w:cs="Times New Roman"/>
                <w:sz w:val="24"/>
                <w:szCs w:val="24"/>
              </w:rPr>
              <w:t>Чудра</w:t>
            </w:r>
            <w:proofErr w:type="spellEnd"/>
            <w:r w:rsidRPr="0078096F">
              <w:rPr>
                <w:rFonts w:ascii="Times New Roman" w:hAnsi="Times New Roman" w:cs="Times New Roman"/>
                <w:sz w:val="24"/>
                <w:szCs w:val="24"/>
              </w:rPr>
              <w:t>», «Коновалов» и другие. Пьеса «На дне»</w:t>
            </w:r>
          </w:p>
        </w:tc>
        <w:tc>
          <w:tcPr>
            <w:tcW w:w="992" w:type="dxa"/>
            <w:tcBorders>
              <w:top w:val="single" w:sz="4" w:space="0" w:color="000000"/>
              <w:left w:val="single" w:sz="4" w:space="0" w:color="000000"/>
              <w:bottom w:val="single" w:sz="4" w:space="0" w:color="000000"/>
              <w:right w:val="single" w:sz="4" w:space="0" w:color="000000"/>
            </w:tcBorders>
          </w:tcPr>
          <w:p w14:paraId="5E13F4C2"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78096F">
              <w:rPr>
                <w:rFonts w:ascii="Times New Roman" w:hAnsi="Times New Roman" w:cs="Times New Roman"/>
                <w:sz w:val="24"/>
                <w:szCs w:val="24"/>
              </w:rPr>
              <w:t>-</w:t>
            </w:r>
          </w:p>
        </w:tc>
        <w:tc>
          <w:tcPr>
            <w:tcW w:w="1701" w:type="dxa"/>
            <w:vMerge/>
            <w:tcBorders>
              <w:top w:val="single" w:sz="4" w:space="0" w:color="000000"/>
              <w:left w:val="single" w:sz="4" w:space="0" w:color="000000"/>
              <w:bottom w:val="single" w:sz="4" w:space="0" w:color="000000"/>
              <w:right w:val="single" w:sz="4" w:space="0" w:color="000000"/>
            </w:tcBorders>
          </w:tcPr>
          <w:p w14:paraId="3EA1B196"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0CEE34BD"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DC950ED"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3F326F36"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0CE13FAA"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2</w:t>
            </w:r>
          </w:p>
        </w:tc>
        <w:tc>
          <w:tcPr>
            <w:tcW w:w="1701" w:type="dxa"/>
            <w:vMerge/>
            <w:tcBorders>
              <w:top w:val="single" w:sz="4" w:space="0" w:color="000000"/>
              <w:left w:val="single" w:sz="4" w:space="0" w:color="000000"/>
              <w:bottom w:val="single" w:sz="4" w:space="0" w:color="000000"/>
              <w:right w:val="single" w:sz="4" w:space="0" w:color="000000"/>
            </w:tcBorders>
          </w:tcPr>
          <w:p w14:paraId="38541674"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201FAAED"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969ECE9"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5FB26D9A"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sz w:val="24"/>
                <w:szCs w:val="24"/>
              </w:rPr>
              <w:t xml:space="preserve">Рассказ-триптих «Старуха Изергиль». Романтизм ранних рассказов Горького. Проблема героя. Особенности композиции </w:t>
            </w:r>
            <w:r w:rsidRPr="0078096F">
              <w:rPr>
                <w:rFonts w:ascii="Times New Roman" w:hAnsi="Times New Roman" w:cs="Times New Roman"/>
                <w:sz w:val="24"/>
                <w:szCs w:val="24"/>
              </w:rPr>
              <w:t xml:space="preserve">рассказа. Независимость и обреченность Изергиль. Индивидуализм </w:t>
            </w:r>
            <w:proofErr w:type="spellStart"/>
            <w:r w:rsidRPr="0078096F">
              <w:rPr>
                <w:rFonts w:ascii="Times New Roman" w:hAnsi="Times New Roman" w:cs="Times New Roman"/>
                <w:sz w:val="24"/>
                <w:szCs w:val="24"/>
              </w:rPr>
              <w:t>Ларры</w:t>
            </w:r>
            <w:proofErr w:type="spellEnd"/>
            <w:r w:rsidRPr="0078096F">
              <w:rPr>
                <w:rFonts w:ascii="Times New Roman" w:hAnsi="Times New Roman" w:cs="Times New Roman"/>
                <w:sz w:val="24"/>
                <w:szCs w:val="24"/>
              </w:rPr>
              <w:t>. Подвиг Данко. Величие и бессмысленность его жертвы. Смысл противопоставления героев</w:t>
            </w:r>
          </w:p>
        </w:tc>
        <w:tc>
          <w:tcPr>
            <w:tcW w:w="992" w:type="dxa"/>
            <w:tcBorders>
              <w:top w:val="single" w:sz="4" w:space="0" w:color="000000"/>
              <w:left w:val="single" w:sz="4" w:space="0" w:color="000000"/>
              <w:bottom w:val="single" w:sz="4" w:space="0" w:color="000000"/>
              <w:right w:val="single" w:sz="4" w:space="0" w:color="000000"/>
            </w:tcBorders>
          </w:tcPr>
          <w:p w14:paraId="5B23874F"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1" w:type="dxa"/>
            <w:vMerge/>
            <w:tcBorders>
              <w:top w:val="single" w:sz="4" w:space="0" w:color="000000"/>
              <w:left w:val="single" w:sz="4" w:space="0" w:color="000000"/>
              <w:bottom w:val="single" w:sz="4" w:space="0" w:color="000000"/>
              <w:right w:val="single" w:sz="4" w:space="0" w:color="000000"/>
            </w:tcBorders>
          </w:tcPr>
          <w:p w14:paraId="7D0ABDC8"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49ECD149"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9ED16F1"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17961B62"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74A52D94"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2</w:t>
            </w:r>
          </w:p>
        </w:tc>
        <w:tc>
          <w:tcPr>
            <w:tcW w:w="1701" w:type="dxa"/>
            <w:vMerge/>
            <w:tcBorders>
              <w:top w:val="single" w:sz="4" w:space="0" w:color="000000"/>
              <w:left w:val="single" w:sz="4" w:space="0" w:color="000000"/>
              <w:bottom w:val="single" w:sz="4" w:space="0" w:color="000000"/>
              <w:right w:val="single" w:sz="4" w:space="0" w:color="000000"/>
            </w:tcBorders>
          </w:tcPr>
          <w:p w14:paraId="7FD282B2"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23B24AD8" w14:textId="77777777" w:rsidTr="0078096F">
        <w:trPr>
          <w:trHeight w:val="1628"/>
        </w:trPr>
        <w:tc>
          <w:tcPr>
            <w:tcW w:w="3114" w:type="dxa"/>
            <w:vMerge/>
            <w:tcBorders>
              <w:top w:val="single" w:sz="4" w:space="0" w:color="000000"/>
              <w:left w:val="single" w:sz="4" w:space="0" w:color="000000"/>
              <w:bottom w:val="single" w:sz="4" w:space="0" w:color="000000"/>
              <w:right w:val="single" w:sz="4" w:space="0" w:color="000000"/>
            </w:tcBorders>
          </w:tcPr>
          <w:p w14:paraId="1D25C9A5"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4DB5768A"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xml:space="preserve">«На дне» как социально-философская драма. Смысл названия пьесы. </w:t>
            </w:r>
            <w:r w:rsidRPr="0078096F">
              <w:rPr>
                <w:rFonts w:ascii="Times New Roman" w:hAnsi="Times New Roman" w:cs="Times New Roman"/>
                <w:sz w:val="24"/>
                <w:szCs w:val="24"/>
              </w:rPr>
              <w:t>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w:t>
            </w:r>
            <w:r w:rsidRPr="0078096F">
              <w:rPr>
                <w:rFonts w:ascii="Times New Roman" w:hAnsi="Times New Roman" w:cs="Times New Roman"/>
                <w:sz w:val="24"/>
                <w:szCs w:val="24"/>
              </w:rPr>
              <w:t xml:space="preserve"> М. Горький и Художественный театр. Сценическая история пьесы «На дне»</w:t>
            </w:r>
          </w:p>
        </w:tc>
        <w:tc>
          <w:tcPr>
            <w:tcW w:w="992" w:type="dxa"/>
            <w:tcBorders>
              <w:top w:val="single" w:sz="4" w:space="0" w:color="000000"/>
              <w:left w:val="single" w:sz="4" w:space="0" w:color="000000"/>
              <w:bottom w:val="single" w:sz="4" w:space="0" w:color="000000"/>
              <w:right w:val="single" w:sz="4" w:space="0" w:color="000000"/>
            </w:tcBorders>
          </w:tcPr>
          <w:p w14:paraId="45915D6E"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74BA21DE"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647B37F7" w14:textId="77777777" w:rsidTr="0078096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9EE0A6D"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Тема 3.4. Стихотворения поэтов Серебряного века. Тематика и идейно-художественное своеобразие лирики</w:t>
            </w:r>
          </w:p>
        </w:tc>
        <w:tc>
          <w:tcPr>
            <w:tcW w:w="9781" w:type="dxa"/>
            <w:tcBorders>
              <w:top w:val="single" w:sz="4" w:space="0" w:color="000000"/>
              <w:left w:val="single" w:sz="4" w:space="0" w:color="000000"/>
              <w:bottom w:val="single" w:sz="4" w:space="0" w:color="000000"/>
              <w:right w:val="single" w:sz="4" w:space="0" w:color="000000"/>
            </w:tcBorders>
          </w:tcPr>
          <w:p w14:paraId="0C12B5CB"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4D4D715"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2</w:t>
            </w:r>
          </w:p>
        </w:tc>
        <w:tc>
          <w:tcPr>
            <w:tcW w:w="1701" w:type="dxa"/>
            <w:vMerge w:val="restart"/>
            <w:tcBorders>
              <w:top w:val="single" w:sz="4" w:space="0" w:color="000000"/>
              <w:left w:val="single" w:sz="4" w:space="0" w:color="000000"/>
              <w:bottom w:val="single" w:sz="4" w:space="0" w:color="000000"/>
              <w:right w:val="single" w:sz="4" w:space="0" w:color="000000"/>
            </w:tcBorders>
          </w:tcPr>
          <w:p w14:paraId="344C0C28" w14:textId="77777777" w:rsidR="007B2C11" w:rsidRPr="0078096F" w:rsidRDefault="00837B7F" w:rsidP="0078096F">
            <w:pPr>
              <w:spacing w:after="0" w:line="240" w:lineRule="auto"/>
              <w:rPr>
                <w:rFonts w:ascii="Times New Roman" w:hAnsi="Times New Roman" w:cs="Times New Roman"/>
                <w:sz w:val="24"/>
                <w:szCs w:val="24"/>
              </w:rPr>
            </w:pPr>
            <w:r w:rsidRPr="0078096F">
              <w:rPr>
                <w:rFonts w:ascii="Times New Roman" w:hAnsi="Times New Roman" w:cs="Times New Roman"/>
                <w:sz w:val="24"/>
                <w:szCs w:val="24"/>
              </w:rPr>
              <w:t>ОК 01, ОК 02, ОК 03, ОК 04, ОК 05, ОК 06, ОК 09</w:t>
            </w:r>
          </w:p>
        </w:tc>
      </w:tr>
      <w:tr w:rsidR="007B2C11" w:rsidRPr="0078096F" w14:paraId="289FC077" w14:textId="77777777" w:rsidTr="0078096F">
        <w:trPr>
          <w:trHeight w:val="846"/>
        </w:trPr>
        <w:tc>
          <w:tcPr>
            <w:tcW w:w="3114" w:type="dxa"/>
            <w:vMerge/>
            <w:tcBorders>
              <w:top w:val="single" w:sz="4" w:space="0" w:color="000000"/>
              <w:left w:val="single" w:sz="4" w:space="0" w:color="000000"/>
              <w:bottom w:val="single" w:sz="4" w:space="0" w:color="000000"/>
              <w:right w:val="single" w:sz="4" w:space="0" w:color="000000"/>
            </w:tcBorders>
          </w:tcPr>
          <w:p w14:paraId="661EEBF9"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4B4FA937"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i/>
                <w:sz w:val="24"/>
                <w:szCs w:val="24"/>
              </w:rPr>
              <w:t>Для чтения и изучения:</w:t>
            </w:r>
            <w:r w:rsidRPr="0078096F">
              <w:rPr>
                <w:rFonts w:ascii="Times New Roman" w:hAnsi="Times New Roman" w:cs="Times New Roman"/>
                <w:sz w:val="24"/>
                <w:szCs w:val="24"/>
              </w:rPr>
              <w:t xml:space="preserve"> стихотворения поэтов Серебряного века (не менее двух стихотворений одного поэта по выбору</w:t>
            </w:r>
            <w:proofErr w:type="gramStart"/>
            <w:r w:rsidRPr="0078096F">
              <w:rPr>
                <w:rFonts w:ascii="Times New Roman" w:hAnsi="Times New Roman" w:cs="Times New Roman"/>
                <w:sz w:val="24"/>
                <w:szCs w:val="24"/>
              </w:rPr>
              <w:t>)</w:t>
            </w:r>
            <w:proofErr w:type="gramEnd"/>
            <w:r w:rsidRPr="0078096F">
              <w:rPr>
                <w:rFonts w:ascii="Times New Roman" w:hAnsi="Times New Roman" w:cs="Times New Roman"/>
                <w:sz w:val="24"/>
                <w:szCs w:val="24"/>
              </w:rPr>
              <w:t xml:space="preserve"> Например, стихотворения К.Д. Бальмонта, М.А. Волошина, Н.С. Гумилева и других</w:t>
            </w:r>
          </w:p>
        </w:tc>
        <w:tc>
          <w:tcPr>
            <w:tcW w:w="992" w:type="dxa"/>
            <w:tcBorders>
              <w:top w:val="single" w:sz="4" w:space="0" w:color="000000"/>
              <w:left w:val="single" w:sz="4" w:space="0" w:color="000000"/>
              <w:bottom w:val="single" w:sz="4" w:space="0" w:color="000000"/>
              <w:right w:val="single" w:sz="4" w:space="0" w:color="000000"/>
            </w:tcBorders>
          </w:tcPr>
          <w:p w14:paraId="4A1B8330"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78096F">
              <w:rPr>
                <w:rFonts w:ascii="Times New Roman" w:hAnsi="Times New Roman" w:cs="Times New Roman"/>
                <w:sz w:val="24"/>
                <w:szCs w:val="24"/>
              </w:rPr>
              <w:t>-</w:t>
            </w:r>
          </w:p>
        </w:tc>
        <w:tc>
          <w:tcPr>
            <w:tcW w:w="1701" w:type="dxa"/>
            <w:vMerge/>
            <w:tcBorders>
              <w:top w:val="single" w:sz="4" w:space="0" w:color="000000"/>
              <w:left w:val="single" w:sz="4" w:space="0" w:color="000000"/>
              <w:bottom w:val="single" w:sz="4" w:space="0" w:color="000000"/>
              <w:right w:val="single" w:sz="4" w:space="0" w:color="000000"/>
            </w:tcBorders>
          </w:tcPr>
          <w:p w14:paraId="1C84AAF8"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60EAA318"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3A75CF1"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16A53683"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5B28F277"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2</w:t>
            </w:r>
          </w:p>
        </w:tc>
        <w:tc>
          <w:tcPr>
            <w:tcW w:w="1701" w:type="dxa"/>
            <w:vMerge/>
            <w:tcBorders>
              <w:top w:val="single" w:sz="4" w:space="0" w:color="000000"/>
              <w:left w:val="single" w:sz="4" w:space="0" w:color="000000"/>
              <w:bottom w:val="single" w:sz="4" w:space="0" w:color="000000"/>
              <w:right w:val="single" w:sz="4" w:space="0" w:color="000000"/>
            </w:tcBorders>
          </w:tcPr>
          <w:p w14:paraId="4CEAA5E2"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1CE3CBBC"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47FC150"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5427DBA0"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xml:space="preserve">Работа с </w:t>
            </w:r>
            <w:proofErr w:type="spellStart"/>
            <w:r w:rsidRPr="0078096F">
              <w:rPr>
                <w:rFonts w:ascii="Times New Roman" w:hAnsi="Times New Roman" w:cs="Times New Roman"/>
                <w:sz w:val="24"/>
                <w:szCs w:val="24"/>
              </w:rPr>
              <w:t>инфоресурсами</w:t>
            </w:r>
            <w:proofErr w:type="spellEnd"/>
            <w:r w:rsidRPr="0078096F">
              <w:rPr>
                <w:rFonts w:ascii="Times New Roman" w:hAnsi="Times New Roman" w:cs="Times New Roman"/>
                <w:sz w:val="24"/>
                <w:szCs w:val="24"/>
              </w:rPr>
              <w:t>: подготовка презентации / постера, коллажа / видеоролика или другом формате (по выбору) по темам: «Серебряный век русской литературы»; «Эстетические программы модернистских объединений»; «Художественный мир поэта»; «Основные темы и мотивы лир</w:t>
            </w:r>
            <w:r w:rsidRPr="0078096F">
              <w:rPr>
                <w:rFonts w:ascii="Times New Roman" w:hAnsi="Times New Roman" w:cs="Times New Roman"/>
                <w:sz w:val="24"/>
                <w:szCs w:val="24"/>
              </w:rPr>
              <w:t>ики поэта» и другие. Чтение и исполнение поэтических произведений, сопоставление различных методов создания художественного образа, стилизация</w:t>
            </w:r>
          </w:p>
          <w:p w14:paraId="1821607F" w14:textId="77777777" w:rsidR="007B2C11" w:rsidRPr="0078096F" w:rsidRDefault="00837B7F" w:rsidP="0078096F">
            <w:pPr>
              <w:spacing w:after="0" w:line="240" w:lineRule="auto"/>
              <w:jc w:val="both"/>
              <w:rPr>
                <w:rFonts w:ascii="Times New Roman" w:hAnsi="Times New Roman" w:cs="Times New Roman"/>
                <w:i/>
                <w:sz w:val="24"/>
                <w:szCs w:val="24"/>
              </w:rPr>
            </w:pPr>
            <w:r w:rsidRPr="0078096F">
              <w:rPr>
                <w:rFonts w:ascii="Times New Roman" w:hAnsi="Times New Roman" w:cs="Times New Roman"/>
                <w:i/>
                <w:sz w:val="24"/>
                <w:szCs w:val="24"/>
              </w:rPr>
              <w:t>Выразительное чтение стихотворения наизусть (одно стихотворение по выбору)</w:t>
            </w:r>
          </w:p>
        </w:tc>
        <w:tc>
          <w:tcPr>
            <w:tcW w:w="992" w:type="dxa"/>
            <w:tcBorders>
              <w:top w:val="single" w:sz="4" w:space="0" w:color="000000"/>
              <w:left w:val="single" w:sz="4" w:space="0" w:color="000000"/>
              <w:bottom w:val="single" w:sz="4" w:space="0" w:color="000000"/>
              <w:right w:val="single" w:sz="4" w:space="0" w:color="000000"/>
            </w:tcBorders>
          </w:tcPr>
          <w:p w14:paraId="537F93AB"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1" w:type="dxa"/>
            <w:vMerge/>
            <w:tcBorders>
              <w:top w:val="single" w:sz="4" w:space="0" w:color="000000"/>
              <w:left w:val="single" w:sz="4" w:space="0" w:color="000000"/>
              <w:bottom w:val="single" w:sz="4" w:space="0" w:color="000000"/>
              <w:right w:val="single" w:sz="4" w:space="0" w:color="000000"/>
            </w:tcBorders>
          </w:tcPr>
          <w:p w14:paraId="6050F56A"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7FB23A34" w14:textId="77777777" w:rsidTr="0078096F">
        <w:trPr>
          <w:trHeight w:val="20"/>
        </w:trPr>
        <w:tc>
          <w:tcPr>
            <w:tcW w:w="12895" w:type="dxa"/>
            <w:gridSpan w:val="2"/>
            <w:tcBorders>
              <w:top w:val="single" w:sz="4" w:space="0" w:color="000000"/>
              <w:left w:val="single" w:sz="4" w:space="0" w:color="000000"/>
              <w:bottom w:val="single" w:sz="4" w:space="0" w:color="000000"/>
              <w:right w:val="single" w:sz="4" w:space="0" w:color="000000"/>
            </w:tcBorders>
          </w:tcPr>
          <w:p w14:paraId="6A0BB82C"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Раздел 4. Литература XX века</w:t>
            </w:r>
          </w:p>
        </w:tc>
        <w:tc>
          <w:tcPr>
            <w:tcW w:w="992" w:type="dxa"/>
            <w:tcBorders>
              <w:top w:val="single" w:sz="4" w:space="0" w:color="000000"/>
              <w:left w:val="single" w:sz="4" w:space="0" w:color="000000"/>
              <w:bottom w:val="single" w:sz="4" w:space="0" w:color="000000"/>
              <w:right w:val="single" w:sz="4" w:space="0" w:color="000000"/>
            </w:tcBorders>
          </w:tcPr>
          <w:p w14:paraId="5EA557C2"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46</w:t>
            </w:r>
          </w:p>
        </w:tc>
        <w:tc>
          <w:tcPr>
            <w:tcW w:w="1701" w:type="dxa"/>
            <w:tcBorders>
              <w:top w:val="single" w:sz="4" w:space="0" w:color="000000"/>
              <w:left w:val="single" w:sz="4" w:space="0" w:color="000000"/>
              <w:bottom w:val="single" w:sz="4" w:space="0" w:color="000000"/>
              <w:right w:val="single" w:sz="4" w:space="0" w:color="000000"/>
            </w:tcBorders>
          </w:tcPr>
          <w:p w14:paraId="08249D46"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65B02F89" w14:textId="77777777" w:rsidTr="0078096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36FCA6F"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 xml:space="preserve"> Тема 4.1.</w:t>
            </w:r>
          </w:p>
          <w:p w14:paraId="22B5F3BF"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78096F">
              <w:rPr>
                <w:rFonts w:ascii="Times New Roman" w:hAnsi="Times New Roman" w:cs="Times New Roman"/>
                <w:b/>
                <w:sz w:val="24"/>
                <w:szCs w:val="24"/>
              </w:rPr>
              <w:t xml:space="preserve">Тематическое разнообразие и психологизм </w:t>
            </w:r>
            <w:r w:rsidRPr="0078096F">
              <w:rPr>
                <w:rFonts w:ascii="Times New Roman" w:hAnsi="Times New Roman" w:cs="Times New Roman"/>
                <w:b/>
                <w:sz w:val="24"/>
                <w:szCs w:val="24"/>
              </w:rPr>
              <w:lastRenderedPageBreak/>
              <w:t>произведений И.А. Бунина</w:t>
            </w:r>
          </w:p>
        </w:tc>
        <w:tc>
          <w:tcPr>
            <w:tcW w:w="9781" w:type="dxa"/>
            <w:tcBorders>
              <w:top w:val="single" w:sz="4" w:space="0" w:color="000000"/>
              <w:left w:val="single" w:sz="4" w:space="0" w:color="000000"/>
              <w:bottom w:val="single" w:sz="4" w:space="0" w:color="000000"/>
              <w:right w:val="single" w:sz="4" w:space="0" w:color="000000"/>
            </w:tcBorders>
          </w:tcPr>
          <w:p w14:paraId="39549DC2"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E34FE3B"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2</w:t>
            </w:r>
          </w:p>
        </w:tc>
        <w:tc>
          <w:tcPr>
            <w:tcW w:w="1701" w:type="dxa"/>
            <w:vMerge w:val="restart"/>
            <w:tcBorders>
              <w:top w:val="single" w:sz="4" w:space="0" w:color="000000"/>
              <w:left w:val="single" w:sz="4" w:space="0" w:color="000000"/>
              <w:bottom w:val="single" w:sz="4" w:space="0" w:color="000000"/>
              <w:right w:val="single" w:sz="4" w:space="0" w:color="000000"/>
            </w:tcBorders>
          </w:tcPr>
          <w:p w14:paraId="520A06B5" w14:textId="77777777" w:rsidR="007B2C11" w:rsidRPr="0078096F" w:rsidRDefault="00837B7F" w:rsidP="0078096F">
            <w:pPr>
              <w:spacing w:after="0" w:line="240" w:lineRule="auto"/>
              <w:rPr>
                <w:rFonts w:ascii="Times New Roman" w:hAnsi="Times New Roman" w:cs="Times New Roman"/>
                <w:sz w:val="24"/>
                <w:szCs w:val="24"/>
              </w:rPr>
            </w:pPr>
            <w:r w:rsidRPr="0078096F">
              <w:rPr>
                <w:rFonts w:ascii="Times New Roman" w:hAnsi="Times New Roman" w:cs="Times New Roman"/>
                <w:sz w:val="24"/>
                <w:szCs w:val="24"/>
              </w:rPr>
              <w:t>ОК 01, ОК 02, ОК 03, ОК 04, ОК 05, ОК 06, ОК 09</w:t>
            </w:r>
          </w:p>
        </w:tc>
      </w:tr>
      <w:tr w:rsidR="007B2C11" w:rsidRPr="0078096F" w14:paraId="5A2BF0CE"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31C762F"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65EEB3A0"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i/>
                <w:sz w:val="24"/>
                <w:szCs w:val="24"/>
              </w:rPr>
              <w:t>Для чтения и изучения:</w:t>
            </w:r>
            <w:r w:rsidRPr="0078096F">
              <w:rPr>
                <w:rFonts w:ascii="Times New Roman" w:hAnsi="Times New Roman" w:cs="Times New Roman"/>
                <w:sz w:val="24"/>
                <w:szCs w:val="24"/>
              </w:rPr>
              <w:t xml:space="preserve"> рассказы (два по выбору): «Антоновские яблоки», «Чистый понедельник», «Господин из Сан-Франциско» и другие</w:t>
            </w:r>
          </w:p>
        </w:tc>
        <w:tc>
          <w:tcPr>
            <w:tcW w:w="992" w:type="dxa"/>
            <w:tcBorders>
              <w:top w:val="single" w:sz="4" w:space="0" w:color="000000"/>
              <w:left w:val="single" w:sz="4" w:space="0" w:color="000000"/>
              <w:bottom w:val="single" w:sz="4" w:space="0" w:color="000000"/>
              <w:right w:val="single" w:sz="4" w:space="0" w:color="000000"/>
            </w:tcBorders>
          </w:tcPr>
          <w:p w14:paraId="116DF711"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78096F">
              <w:rPr>
                <w:rFonts w:ascii="Times New Roman" w:hAnsi="Times New Roman" w:cs="Times New Roman"/>
                <w:sz w:val="24"/>
                <w:szCs w:val="24"/>
              </w:rPr>
              <w:t>-</w:t>
            </w:r>
          </w:p>
        </w:tc>
        <w:tc>
          <w:tcPr>
            <w:tcW w:w="1701" w:type="dxa"/>
            <w:vMerge/>
            <w:tcBorders>
              <w:top w:val="single" w:sz="4" w:space="0" w:color="000000"/>
              <w:left w:val="single" w:sz="4" w:space="0" w:color="000000"/>
              <w:bottom w:val="single" w:sz="4" w:space="0" w:color="000000"/>
              <w:right w:val="single" w:sz="4" w:space="0" w:color="000000"/>
            </w:tcBorders>
          </w:tcPr>
          <w:p w14:paraId="42ABF6E8"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2CFBAAD5"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2C1F676"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4618EEB9"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458B1196"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2</w:t>
            </w:r>
          </w:p>
        </w:tc>
        <w:tc>
          <w:tcPr>
            <w:tcW w:w="1701" w:type="dxa"/>
            <w:vMerge/>
            <w:tcBorders>
              <w:top w:val="single" w:sz="4" w:space="0" w:color="000000"/>
              <w:left w:val="single" w:sz="4" w:space="0" w:color="000000"/>
              <w:bottom w:val="single" w:sz="4" w:space="0" w:color="000000"/>
              <w:right w:val="single" w:sz="4" w:space="0" w:color="000000"/>
            </w:tcBorders>
          </w:tcPr>
          <w:p w14:paraId="032E944B"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5F8A3034"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DD57FF4"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129A8491"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xml:space="preserve">Основные этапы жизни и творчества И.А. Бунина. Тема любви в произведениях И.А. Бунина. Образ Родины. </w:t>
            </w:r>
            <w:r w:rsidRPr="0078096F">
              <w:rPr>
                <w:rFonts w:ascii="Times New Roman" w:hAnsi="Times New Roman" w:cs="Times New Roman"/>
                <w:sz w:val="24"/>
                <w:szCs w:val="24"/>
              </w:rPr>
              <w:t xml:space="preserve">Психологизм бунинской прозы. Пейзаж. Особенности языка: </w:t>
            </w:r>
            <w:proofErr w:type="gramStart"/>
            <w:r w:rsidRPr="0078096F">
              <w:rPr>
                <w:rFonts w:ascii="Times New Roman" w:hAnsi="Times New Roman" w:cs="Times New Roman"/>
                <w:sz w:val="24"/>
                <w:szCs w:val="24"/>
              </w:rPr>
              <w:t>«живопись» словом</w:t>
            </w:r>
            <w:proofErr w:type="gramEnd"/>
            <w:r w:rsidRPr="0078096F">
              <w:rPr>
                <w:rFonts w:ascii="Times New Roman" w:hAnsi="Times New Roman" w:cs="Times New Roman"/>
                <w:sz w:val="24"/>
                <w:szCs w:val="24"/>
              </w:rPr>
              <w:t>, детали-символы, сочетание различных пластов лексики.</w:t>
            </w:r>
          </w:p>
          <w:p w14:paraId="4CDC68BF"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sz w:val="24"/>
                <w:szCs w:val="24"/>
              </w:rPr>
              <w:t xml:space="preserve">Проза И. А. Бунина. Мотив запустения и увядания дворянских гнезд, образ «Руси уходящей». Судьба мира и цивилизации в осмыслении </w:t>
            </w:r>
            <w:r w:rsidRPr="0078096F">
              <w:rPr>
                <w:rFonts w:ascii="Times New Roman" w:hAnsi="Times New Roman" w:cs="Times New Roman"/>
                <w:sz w:val="24"/>
                <w:szCs w:val="24"/>
              </w:rPr>
              <w:t>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992" w:type="dxa"/>
            <w:tcBorders>
              <w:top w:val="single" w:sz="4" w:space="0" w:color="000000"/>
              <w:left w:val="single" w:sz="4" w:space="0" w:color="000000"/>
              <w:bottom w:val="single" w:sz="4" w:space="0" w:color="000000"/>
              <w:right w:val="single" w:sz="4" w:space="0" w:color="000000"/>
            </w:tcBorders>
          </w:tcPr>
          <w:p w14:paraId="3EAB3876"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1" w:type="dxa"/>
            <w:vMerge/>
            <w:tcBorders>
              <w:top w:val="single" w:sz="4" w:space="0" w:color="000000"/>
              <w:left w:val="single" w:sz="4" w:space="0" w:color="000000"/>
              <w:bottom w:val="single" w:sz="4" w:space="0" w:color="000000"/>
              <w:right w:val="single" w:sz="4" w:space="0" w:color="000000"/>
            </w:tcBorders>
          </w:tcPr>
          <w:p w14:paraId="49A1CEDF"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36012A86" w14:textId="77777777" w:rsidTr="0078096F">
        <w:trPr>
          <w:trHeight w:val="79"/>
        </w:trPr>
        <w:tc>
          <w:tcPr>
            <w:tcW w:w="3114" w:type="dxa"/>
            <w:vMerge w:val="restart"/>
            <w:tcBorders>
              <w:top w:val="single" w:sz="4" w:space="0" w:color="000000"/>
              <w:left w:val="single" w:sz="4" w:space="0" w:color="000000"/>
              <w:bottom w:val="single" w:sz="4" w:space="0" w:color="000000"/>
              <w:right w:val="single" w:sz="4" w:space="0" w:color="000000"/>
            </w:tcBorders>
          </w:tcPr>
          <w:p w14:paraId="53682A02"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Тема 4.2.</w:t>
            </w:r>
          </w:p>
          <w:p w14:paraId="5E2076E0"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Тематика и основные мотивы лирики А.А. Блока.</w:t>
            </w:r>
          </w:p>
          <w:p w14:paraId="1E7D5BA6"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 xml:space="preserve">Символическое значение поэмы </w:t>
            </w:r>
            <w:r w:rsidRPr="0078096F">
              <w:rPr>
                <w:rFonts w:ascii="Times New Roman" w:hAnsi="Times New Roman" w:cs="Times New Roman"/>
                <w:b/>
                <w:sz w:val="24"/>
                <w:szCs w:val="24"/>
              </w:rPr>
              <w:t>«Двенадцать»</w:t>
            </w:r>
          </w:p>
        </w:tc>
        <w:tc>
          <w:tcPr>
            <w:tcW w:w="9781" w:type="dxa"/>
            <w:tcBorders>
              <w:top w:val="single" w:sz="4" w:space="0" w:color="000000"/>
              <w:left w:val="single" w:sz="4" w:space="0" w:color="000000"/>
              <w:bottom w:val="single" w:sz="4" w:space="0" w:color="000000"/>
              <w:right w:val="single" w:sz="4" w:space="0" w:color="000000"/>
            </w:tcBorders>
          </w:tcPr>
          <w:p w14:paraId="4A31B4D6"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FF36528"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4</w:t>
            </w:r>
          </w:p>
        </w:tc>
        <w:tc>
          <w:tcPr>
            <w:tcW w:w="1701" w:type="dxa"/>
            <w:vMerge w:val="restart"/>
            <w:tcBorders>
              <w:top w:val="single" w:sz="4" w:space="0" w:color="000000"/>
              <w:left w:val="single" w:sz="4" w:space="0" w:color="000000"/>
              <w:bottom w:val="single" w:sz="4" w:space="0" w:color="000000"/>
              <w:right w:val="single" w:sz="4" w:space="0" w:color="000000"/>
            </w:tcBorders>
          </w:tcPr>
          <w:p w14:paraId="677CB38E" w14:textId="77777777" w:rsidR="007B2C11" w:rsidRPr="0078096F" w:rsidRDefault="00837B7F" w:rsidP="0078096F">
            <w:pPr>
              <w:spacing w:after="0" w:line="240" w:lineRule="auto"/>
              <w:rPr>
                <w:rFonts w:ascii="Times New Roman" w:hAnsi="Times New Roman" w:cs="Times New Roman"/>
                <w:sz w:val="24"/>
                <w:szCs w:val="24"/>
              </w:rPr>
            </w:pPr>
            <w:r w:rsidRPr="0078096F">
              <w:rPr>
                <w:rFonts w:ascii="Times New Roman" w:hAnsi="Times New Roman" w:cs="Times New Roman"/>
                <w:sz w:val="24"/>
                <w:szCs w:val="24"/>
              </w:rPr>
              <w:t>ОК 01, ОК 02, ОК 03, ОК 04, ОК 05, ОК 06, ОК 09</w:t>
            </w:r>
          </w:p>
        </w:tc>
      </w:tr>
      <w:tr w:rsidR="007B2C11" w:rsidRPr="0078096F" w14:paraId="35AE8F37"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5C92BA5"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719C5864"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i/>
                <w:sz w:val="24"/>
                <w:szCs w:val="24"/>
              </w:rPr>
              <w:t>Для чтения и изучения:</w:t>
            </w:r>
            <w:r w:rsidRPr="0078096F">
              <w:rPr>
                <w:rFonts w:ascii="Times New Roman" w:hAnsi="Times New Roman" w:cs="Times New Roman"/>
                <w:sz w:val="24"/>
                <w:szCs w:val="24"/>
              </w:rPr>
              <w:t xml:space="preserve"> стихотворения (не менее двух по выбору): «Незнакомка», «Россия», «Ночь, улица, фонарь, аптека...», «Река раскинулась. Течет, грустит лениво...» (из цикла «На поле Куликовом»), «На железной дороге», «О доблестях, о подвигах, о славе...», «О, весна, без кон</w:t>
            </w:r>
            <w:r w:rsidRPr="0078096F">
              <w:rPr>
                <w:rFonts w:ascii="Times New Roman" w:hAnsi="Times New Roman" w:cs="Times New Roman"/>
                <w:sz w:val="24"/>
                <w:szCs w:val="24"/>
              </w:rPr>
              <w:t xml:space="preserve">ца и без краю...», «О, я хочу безумно жить...» и другие. </w:t>
            </w:r>
          </w:p>
          <w:p w14:paraId="15F7F369"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sz w:val="24"/>
                <w:szCs w:val="24"/>
              </w:rPr>
              <w:t>Поэма «Двенадцать»</w:t>
            </w:r>
          </w:p>
        </w:tc>
        <w:tc>
          <w:tcPr>
            <w:tcW w:w="992" w:type="dxa"/>
            <w:tcBorders>
              <w:top w:val="single" w:sz="4" w:space="0" w:color="000000"/>
              <w:left w:val="single" w:sz="4" w:space="0" w:color="000000"/>
              <w:bottom w:val="single" w:sz="4" w:space="0" w:color="000000"/>
              <w:right w:val="single" w:sz="4" w:space="0" w:color="000000"/>
            </w:tcBorders>
          </w:tcPr>
          <w:p w14:paraId="6441B904"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w:t>
            </w:r>
          </w:p>
        </w:tc>
        <w:tc>
          <w:tcPr>
            <w:tcW w:w="1701" w:type="dxa"/>
            <w:vMerge/>
            <w:tcBorders>
              <w:top w:val="single" w:sz="4" w:space="0" w:color="000000"/>
              <w:left w:val="single" w:sz="4" w:space="0" w:color="000000"/>
              <w:bottom w:val="single" w:sz="4" w:space="0" w:color="000000"/>
              <w:right w:val="single" w:sz="4" w:space="0" w:color="000000"/>
            </w:tcBorders>
          </w:tcPr>
          <w:p w14:paraId="4863BF4C"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0324D711"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4B90B33"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49EF4B50"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7C292735"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2</w:t>
            </w:r>
          </w:p>
        </w:tc>
        <w:tc>
          <w:tcPr>
            <w:tcW w:w="1701" w:type="dxa"/>
            <w:vMerge/>
            <w:tcBorders>
              <w:top w:val="single" w:sz="4" w:space="0" w:color="000000"/>
              <w:left w:val="single" w:sz="4" w:space="0" w:color="000000"/>
              <w:bottom w:val="single" w:sz="4" w:space="0" w:color="000000"/>
              <w:right w:val="single" w:sz="4" w:space="0" w:color="000000"/>
            </w:tcBorders>
          </w:tcPr>
          <w:p w14:paraId="51D212B7"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3017BC68"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75B5FD3"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4777E16B"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xml:space="preserve">Основные этапы жизни и творчества А.А. Блока. Поэт и символизм. Разнообразие мотивов лирики. Образ Прекрасной Дамы в поэзии А.А. Блока. Образ </w:t>
            </w:r>
            <w:r w:rsidRPr="0078096F">
              <w:rPr>
                <w:rFonts w:ascii="Times New Roman" w:hAnsi="Times New Roman" w:cs="Times New Roman"/>
                <w:sz w:val="24"/>
                <w:szCs w:val="24"/>
              </w:rPr>
              <w:t>«страшного мира» в лирике А.А. Блока. Тема Родины.</w:t>
            </w:r>
          </w:p>
          <w:p w14:paraId="5D0FA674" w14:textId="77777777" w:rsidR="007B2C11" w:rsidRPr="0078096F" w:rsidRDefault="00837B7F" w:rsidP="0078096F">
            <w:pPr>
              <w:spacing w:after="0" w:line="240" w:lineRule="auto"/>
              <w:jc w:val="both"/>
              <w:rPr>
                <w:rFonts w:ascii="Times New Roman" w:hAnsi="Times New Roman" w:cs="Times New Roman"/>
                <w:i/>
                <w:sz w:val="24"/>
                <w:szCs w:val="24"/>
              </w:rPr>
            </w:pPr>
            <w:r w:rsidRPr="0078096F">
              <w:rPr>
                <w:rFonts w:ascii="Times New Roman" w:hAnsi="Times New Roman" w:cs="Times New Roman"/>
                <w:i/>
                <w:sz w:val="24"/>
                <w:szCs w:val="24"/>
              </w:rPr>
              <w:t>Выразительное чтение одного стихотворения по выбору</w:t>
            </w:r>
          </w:p>
        </w:tc>
        <w:tc>
          <w:tcPr>
            <w:tcW w:w="992" w:type="dxa"/>
            <w:tcBorders>
              <w:top w:val="single" w:sz="4" w:space="0" w:color="000000"/>
              <w:left w:val="single" w:sz="4" w:space="0" w:color="000000"/>
              <w:bottom w:val="single" w:sz="4" w:space="0" w:color="000000"/>
              <w:right w:val="single" w:sz="4" w:space="0" w:color="000000"/>
            </w:tcBorders>
          </w:tcPr>
          <w:p w14:paraId="3C718F26"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1" w:type="dxa"/>
            <w:vMerge/>
            <w:tcBorders>
              <w:top w:val="single" w:sz="4" w:space="0" w:color="000000"/>
              <w:left w:val="single" w:sz="4" w:space="0" w:color="000000"/>
              <w:bottom w:val="single" w:sz="4" w:space="0" w:color="000000"/>
              <w:right w:val="single" w:sz="4" w:space="0" w:color="000000"/>
            </w:tcBorders>
          </w:tcPr>
          <w:p w14:paraId="6B8D8AEE"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3CF7C925"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9A3A3A5"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35C9BDD2"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Практические занятия</w:t>
            </w:r>
          </w:p>
          <w:p w14:paraId="1783E2B4"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xml:space="preserve">Работа с </w:t>
            </w:r>
            <w:proofErr w:type="spellStart"/>
            <w:r w:rsidRPr="0078096F">
              <w:rPr>
                <w:rFonts w:ascii="Times New Roman" w:hAnsi="Times New Roman" w:cs="Times New Roman"/>
                <w:sz w:val="24"/>
                <w:szCs w:val="24"/>
              </w:rPr>
              <w:t>инфоресурсами</w:t>
            </w:r>
            <w:proofErr w:type="spellEnd"/>
            <w:r w:rsidRPr="0078096F">
              <w:rPr>
                <w:rFonts w:ascii="Times New Roman" w:hAnsi="Times New Roman" w:cs="Times New Roman"/>
                <w:sz w:val="24"/>
                <w:szCs w:val="24"/>
              </w:rPr>
              <w:t xml:space="preserve">: подготовка презентации / постера, коллажа / видеоролика или др. формате (по выбору) по темам: «Поэт и </w:t>
            </w:r>
            <w:r w:rsidRPr="0078096F">
              <w:rPr>
                <w:rFonts w:ascii="Times New Roman" w:hAnsi="Times New Roman" w:cs="Times New Roman"/>
                <w:sz w:val="24"/>
                <w:szCs w:val="24"/>
              </w:rPr>
              <w:t>революция»; Поэма «Двенадцать»: история создания, многоплановость, сложность художественного мира поэмы»; «Герои поэмы «Двенадцать», сюжет, композиция, многозначность финала»; «Художественное своеобразие языка поэмы»</w:t>
            </w:r>
          </w:p>
        </w:tc>
        <w:tc>
          <w:tcPr>
            <w:tcW w:w="992" w:type="dxa"/>
            <w:tcBorders>
              <w:top w:val="single" w:sz="4" w:space="0" w:color="000000"/>
              <w:left w:val="single" w:sz="4" w:space="0" w:color="000000"/>
              <w:bottom w:val="single" w:sz="4" w:space="0" w:color="000000"/>
              <w:right w:val="single" w:sz="4" w:space="0" w:color="000000"/>
            </w:tcBorders>
          </w:tcPr>
          <w:p w14:paraId="399CDCD2"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2</w:t>
            </w:r>
          </w:p>
        </w:tc>
        <w:tc>
          <w:tcPr>
            <w:tcW w:w="1701" w:type="dxa"/>
            <w:vMerge/>
            <w:tcBorders>
              <w:top w:val="single" w:sz="4" w:space="0" w:color="000000"/>
              <w:left w:val="single" w:sz="4" w:space="0" w:color="000000"/>
              <w:bottom w:val="single" w:sz="4" w:space="0" w:color="000000"/>
              <w:right w:val="single" w:sz="4" w:space="0" w:color="000000"/>
            </w:tcBorders>
          </w:tcPr>
          <w:p w14:paraId="51D03E6D"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13A69693" w14:textId="77777777" w:rsidTr="0078096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8EC595A"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Тема 4.3.</w:t>
            </w:r>
          </w:p>
          <w:p w14:paraId="6E2C7B0E"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 xml:space="preserve">Тематика и </w:t>
            </w:r>
            <w:r w:rsidRPr="0078096F">
              <w:rPr>
                <w:rFonts w:ascii="Times New Roman" w:hAnsi="Times New Roman" w:cs="Times New Roman"/>
                <w:b/>
                <w:sz w:val="24"/>
                <w:szCs w:val="24"/>
              </w:rPr>
              <w:t>основные мотивы лирики В.В. Маяковского.</w:t>
            </w:r>
          </w:p>
          <w:p w14:paraId="3B79AC1E"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Поэтическое новаторство в поэме «Облако в штанах»</w:t>
            </w:r>
          </w:p>
        </w:tc>
        <w:tc>
          <w:tcPr>
            <w:tcW w:w="9781" w:type="dxa"/>
            <w:tcBorders>
              <w:top w:val="single" w:sz="4" w:space="0" w:color="000000"/>
              <w:left w:val="single" w:sz="4" w:space="0" w:color="000000"/>
              <w:bottom w:val="single" w:sz="4" w:space="0" w:color="000000"/>
              <w:right w:val="single" w:sz="4" w:space="0" w:color="000000"/>
            </w:tcBorders>
          </w:tcPr>
          <w:p w14:paraId="45CCC142"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B1EC9F5"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2</w:t>
            </w:r>
          </w:p>
        </w:tc>
        <w:tc>
          <w:tcPr>
            <w:tcW w:w="1701" w:type="dxa"/>
            <w:vMerge w:val="restart"/>
            <w:tcBorders>
              <w:top w:val="single" w:sz="4" w:space="0" w:color="000000"/>
              <w:left w:val="single" w:sz="4" w:space="0" w:color="000000"/>
              <w:bottom w:val="single" w:sz="4" w:space="0" w:color="000000"/>
              <w:right w:val="single" w:sz="4" w:space="0" w:color="000000"/>
            </w:tcBorders>
          </w:tcPr>
          <w:p w14:paraId="473692B2" w14:textId="77777777" w:rsidR="007B2C11" w:rsidRPr="0078096F" w:rsidRDefault="00837B7F" w:rsidP="0078096F">
            <w:pPr>
              <w:spacing w:after="0" w:line="240" w:lineRule="auto"/>
              <w:rPr>
                <w:rFonts w:ascii="Times New Roman" w:hAnsi="Times New Roman" w:cs="Times New Roman"/>
                <w:sz w:val="24"/>
                <w:szCs w:val="24"/>
              </w:rPr>
            </w:pPr>
            <w:r w:rsidRPr="0078096F">
              <w:rPr>
                <w:rFonts w:ascii="Times New Roman" w:hAnsi="Times New Roman" w:cs="Times New Roman"/>
                <w:sz w:val="24"/>
                <w:szCs w:val="24"/>
              </w:rPr>
              <w:t>ОК 01, ОК 02, ОК 03, ОК 04, ОК 05, ОК 06, ОК 09</w:t>
            </w:r>
          </w:p>
        </w:tc>
      </w:tr>
      <w:tr w:rsidR="007B2C11" w:rsidRPr="0078096F" w14:paraId="31F4CBA7"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8EB4C0E"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75D1C04D"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i/>
                <w:sz w:val="24"/>
                <w:szCs w:val="24"/>
              </w:rPr>
              <w:t>Для чтения и изучения:</w:t>
            </w:r>
            <w:r w:rsidRPr="0078096F">
              <w:rPr>
                <w:rFonts w:ascii="Times New Roman" w:hAnsi="Times New Roman" w:cs="Times New Roman"/>
                <w:sz w:val="24"/>
                <w:szCs w:val="24"/>
              </w:rPr>
              <w:t xml:space="preserve"> стихотворения (не менее двух по выбору): «А вы могли бы?», «Нате!», «Послушайте!», «</w:t>
            </w:r>
            <w:proofErr w:type="spellStart"/>
            <w:r w:rsidRPr="0078096F">
              <w:rPr>
                <w:rFonts w:ascii="Times New Roman" w:hAnsi="Times New Roman" w:cs="Times New Roman"/>
                <w:sz w:val="24"/>
                <w:szCs w:val="24"/>
              </w:rPr>
              <w:t>Лиличка</w:t>
            </w:r>
            <w:proofErr w:type="spellEnd"/>
            <w:r w:rsidRPr="0078096F">
              <w:rPr>
                <w:rFonts w:ascii="Times New Roman" w:hAnsi="Times New Roman" w:cs="Times New Roman"/>
                <w:sz w:val="24"/>
                <w:szCs w:val="24"/>
              </w:rPr>
              <w:t>!», «Юбилейное», «Прозаседавшиеся», «Письмо Татьяне Яковлевой» и другие.</w:t>
            </w:r>
          </w:p>
          <w:p w14:paraId="0ACB36B2"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sz w:val="24"/>
                <w:szCs w:val="24"/>
              </w:rPr>
              <w:t xml:space="preserve"> </w:t>
            </w:r>
            <w:r w:rsidRPr="0078096F">
              <w:rPr>
                <w:rStyle w:val="112"/>
                <w:rFonts w:ascii="Times New Roman" w:hAnsi="Times New Roman" w:cs="Times New Roman"/>
                <w:sz w:val="24"/>
                <w:szCs w:val="24"/>
              </w:rPr>
              <w:t>Поэма</w:t>
            </w:r>
            <w:r w:rsidRPr="0078096F">
              <w:rPr>
                <w:rFonts w:ascii="Times New Roman" w:hAnsi="Times New Roman" w:cs="Times New Roman"/>
                <w:sz w:val="24"/>
                <w:szCs w:val="24"/>
              </w:rPr>
              <w:t xml:space="preserve"> </w:t>
            </w:r>
            <w:r w:rsidRPr="0078096F">
              <w:rPr>
                <w:rFonts w:ascii="Times New Roman" w:hAnsi="Times New Roman" w:cs="Times New Roman"/>
                <w:sz w:val="24"/>
                <w:szCs w:val="24"/>
              </w:rPr>
              <w:t>«Облако в штанах»</w:t>
            </w:r>
          </w:p>
        </w:tc>
        <w:tc>
          <w:tcPr>
            <w:tcW w:w="992" w:type="dxa"/>
            <w:tcBorders>
              <w:top w:val="single" w:sz="4" w:space="0" w:color="000000"/>
              <w:left w:val="single" w:sz="4" w:space="0" w:color="000000"/>
              <w:bottom w:val="single" w:sz="4" w:space="0" w:color="000000"/>
              <w:right w:val="single" w:sz="4" w:space="0" w:color="000000"/>
            </w:tcBorders>
          </w:tcPr>
          <w:p w14:paraId="30FE13B8"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w:t>
            </w:r>
          </w:p>
        </w:tc>
        <w:tc>
          <w:tcPr>
            <w:tcW w:w="1701" w:type="dxa"/>
            <w:vMerge/>
            <w:tcBorders>
              <w:top w:val="single" w:sz="4" w:space="0" w:color="000000"/>
              <w:left w:val="single" w:sz="4" w:space="0" w:color="000000"/>
              <w:bottom w:val="single" w:sz="4" w:space="0" w:color="000000"/>
              <w:right w:val="single" w:sz="4" w:space="0" w:color="000000"/>
            </w:tcBorders>
          </w:tcPr>
          <w:p w14:paraId="1E475782"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07DB6BF5"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7358CB4"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7C63905B"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12A5F164"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1</w:t>
            </w:r>
          </w:p>
        </w:tc>
        <w:tc>
          <w:tcPr>
            <w:tcW w:w="1701" w:type="dxa"/>
            <w:vMerge/>
            <w:tcBorders>
              <w:top w:val="single" w:sz="4" w:space="0" w:color="000000"/>
              <w:left w:val="single" w:sz="4" w:space="0" w:color="000000"/>
              <w:bottom w:val="single" w:sz="4" w:space="0" w:color="000000"/>
              <w:right w:val="single" w:sz="4" w:space="0" w:color="000000"/>
            </w:tcBorders>
          </w:tcPr>
          <w:p w14:paraId="032A4666"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39DB6C57"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7C952A1"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51738C92"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xml:space="preserve">Новаторство поэтики </w:t>
            </w:r>
            <w:r w:rsidRPr="0078096F">
              <w:rPr>
                <w:rFonts w:ascii="Times New Roman" w:hAnsi="Times New Roman" w:cs="Times New Roman"/>
                <w:sz w:val="24"/>
                <w:szCs w:val="24"/>
              </w:rPr>
              <w:t xml:space="preserve">Маяковского. Лирический герой ранних произведений поэта. Поэт и революция. Сатира в стихотворениях Маяковского. Поэтическое новаторство Маяковского (ритмика, рифма, строфика и графика стиха, неологизмы, гиперболичность). Своеобразие жанров и стилей лирики </w:t>
            </w:r>
            <w:r w:rsidRPr="0078096F">
              <w:rPr>
                <w:rFonts w:ascii="Times New Roman" w:hAnsi="Times New Roman" w:cs="Times New Roman"/>
                <w:sz w:val="24"/>
                <w:szCs w:val="24"/>
              </w:rPr>
              <w:t>поэта. Стихи поэта в современной массовой культуре</w:t>
            </w:r>
          </w:p>
        </w:tc>
        <w:tc>
          <w:tcPr>
            <w:tcW w:w="992" w:type="dxa"/>
            <w:tcBorders>
              <w:top w:val="single" w:sz="4" w:space="0" w:color="000000"/>
              <w:left w:val="single" w:sz="4" w:space="0" w:color="000000"/>
              <w:bottom w:val="single" w:sz="4" w:space="0" w:color="000000"/>
              <w:right w:val="single" w:sz="4" w:space="0" w:color="000000"/>
            </w:tcBorders>
          </w:tcPr>
          <w:p w14:paraId="58E4A06C"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1" w:type="dxa"/>
            <w:vMerge/>
            <w:tcBorders>
              <w:top w:val="single" w:sz="4" w:space="0" w:color="000000"/>
              <w:left w:val="single" w:sz="4" w:space="0" w:color="000000"/>
              <w:bottom w:val="single" w:sz="4" w:space="0" w:color="000000"/>
              <w:right w:val="single" w:sz="4" w:space="0" w:color="000000"/>
            </w:tcBorders>
          </w:tcPr>
          <w:p w14:paraId="55EB2AF2"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210F3F0A"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1D82B0F"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4CF8B60A"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7C6C846E"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1</w:t>
            </w:r>
          </w:p>
        </w:tc>
        <w:tc>
          <w:tcPr>
            <w:tcW w:w="1701" w:type="dxa"/>
            <w:vMerge/>
            <w:tcBorders>
              <w:top w:val="single" w:sz="4" w:space="0" w:color="000000"/>
              <w:left w:val="single" w:sz="4" w:space="0" w:color="000000"/>
              <w:bottom w:val="single" w:sz="4" w:space="0" w:color="000000"/>
              <w:right w:val="single" w:sz="4" w:space="0" w:color="000000"/>
            </w:tcBorders>
          </w:tcPr>
          <w:p w14:paraId="6A217841"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27326FF0"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0F22BE9"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458B7C36"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sz w:val="24"/>
                <w:szCs w:val="24"/>
              </w:rPr>
              <w:t xml:space="preserve">Поэма «Облако в штанах». Образ лирического героя-бунтаря и его возлюбленной. Новаторское открытие Маяковского в жанре поэмы: усиление лирического начала </w:t>
            </w:r>
            <w:r w:rsidRPr="0078096F">
              <w:rPr>
                <w:rFonts w:ascii="Times New Roman" w:hAnsi="Times New Roman" w:cs="Times New Roman"/>
                <w:sz w:val="24"/>
                <w:szCs w:val="24"/>
              </w:rPr>
              <w:t xml:space="preserve">(превращение поэмы в лирический монолог). Работа с </w:t>
            </w:r>
            <w:proofErr w:type="spellStart"/>
            <w:r w:rsidRPr="0078096F">
              <w:rPr>
                <w:rFonts w:ascii="Times New Roman" w:hAnsi="Times New Roman" w:cs="Times New Roman"/>
                <w:sz w:val="24"/>
                <w:szCs w:val="24"/>
              </w:rPr>
              <w:t>инфоресурсами</w:t>
            </w:r>
            <w:proofErr w:type="spellEnd"/>
            <w:r w:rsidRPr="0078096F">
              <w:rPr>
                <w:rFonts w:ascii="Times New Roman" w:hAnsi="Times New Roman" w:cs="Times New Roman"/>
                <w:sz w:val="24"/>
                <w:szCs w:val="24"/>
              </w:rPr>
              <w:t>: сообщения на тему «Художественный мир поэмы»; «Особенности рифмовки»</w:t>
            </w:r>
          </w:p>
        </w:tc>
        <w:tc>
          <w:tcPr>
            <w:tcW w:w="992" w:type="dxa"/>
            <w:tcBorders>
              <w:top w:val="single" w:sz="4" w:space="0" w:color="000000"/>
              <w:left w:val="single" w:sz="4" w:space="0" w:color="000000"/>
              <w:bottom w:val="single" w:sz="4" w:space="0" w:color="000000"/>
              <w:right w:val="single" w:sz="4" w:space="0" w:color="000000"/>
            </w:tcBorders>
          </w:tcPr>
          <w:p w14:paraId="1328F30B"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1" w:type="dxa"/>
            <w:vMerge/>
            <w:tcBorders>
              <w:top w:val="single" w:sz="4" w:space="0" w:color="000000"/>
              <w:left w:val="single" w:sz="4" w:space="0" w:color="000000"/>
              <w:bottom w:val="single" w:sz="4" w:space="0" w:color="000000"/>
              <w:right w:val="single" w:sz="4" w:space="0" w:color="000000"/>
            </w:tcBorders>
          </w:tcPr>
          <w:p w14:paraId="2500B527"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1EE91D2F" w14:textId="77777777" w:rsidTr="0078096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4FD0AB3"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 xml:space="preserve">Тема 4.4. </w:t>
            </w:r>
          </w:p>
          <w:p w14:paraId="0A905DEE"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Тематика и основные мотивы лирики С.А. Есенина. Образ Родины и деревни в стихотворениях</w:t>
            </w:r>
          </w:p>
        </w:tc>
        <w:tc>
          <w:tcPr>
            <w:tcW w:w="9781" w:type="dxa"/>
            <w:tcBorders>
              <w:top w:val="single" w:sz="4" w:space="0" w:color="000000"/>
              <w:left w:val="single" w:sz="4" w:space="0" w:color="000000"/>
              <w:bottom w:val="single" w:sz="4" w:space="0" w:color="000000"/>
              <w:right w:val="single" w:sz="4" w:space="0" w:color="000000"/>
            </w:tcBorders>
          </w:tcPr>
          <w:p w14:paraId="5F703253"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E478333"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2</w:t>
            </w:r>
          </w:p>
        </w:tc>
        <w:tc>
          <w:tcPr>
            <w:tcW w:w="1701" w:type="dxa"/>
            <w:vMerge w:val="restart"/>
            <w:tcBorders>
              <w:top w:val="single" w:sz="4" w:space="0" w:color="000000"/>
              <w:left w:val="single" w:sz="4" w:space="0" w:color="000000"/>
              <w:bottom w:val="single" w:sz="4" w:space="0" w:color="000000"/>
              <w:right w:val="single" w:sz="4" w:space="0" w:color="000000"/>
            </w:tcBorders>
          </w:tcPr>
          <w:p w14:paraId="48812EB1" w14:textId="77777777" w:rsidR="007B2C11" w:rsidRPr="0078096F" w:rsidRDefault="00837B7F" w:rsidP="0078096F">
            <w:pPr>
              <w:spacing w:after="0" w:line="240" w:lineRule="auto"/>
              <w:rPr>
                <w:rFonts w:ascii="Times New Roman" w:hAnsi="Times New Roman" w:cs="Times New Roman"/>
                <w:sz w:val="24"/>
                <w:szCs w:val="24"/>
              </w:rPr>
            </w:pPr>
            <w:r w:rsidRPr="0078096F">
              <w:rPr>
                <w:rFonts w:ascii="Times New Roman" w:hAnsi="Times New Roman" w:cs="Times New Roman"/>
                <w:sz w:val="24"/>
                <w:szCs w:val="24"/>
              </w:rPr>
              <w:t>ОК 01, ОК 02, ОК 03, ОК 04, ОК 05, ОК 06, ОК 09</w:t>
            </w:r>
          </w:p>
        </w:tc>
      </w:tr>
      <w:tr w:rsidR="007B2C11" w:rsidRPr="0078096F" w14:paraId="5BB2DF6D"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0116897"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66E664DC"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i/>
                <w:sz w:val="24"/>
                <w:szCs w:val="24"/>
              </w:rPr>
              <w:t>Для чтения и изучения:</w:t>
            </w:r>
            <w:r w:rsidRPr="0078096F">
              <w:rPr>
                <w:rFonts w:ascii="Times New Roman" w:hAnsi="Times New Roman" w:cs="Times New Roman"/>
                <w:sz w:val="24"/>
                <w:szCs w:val="24"/>
              </w:rPr>
              <w:t xml:space="preserve"> стихотворения (не менее двух по выбору): «Гой ты, Русь, моя родная...», «Письмо матери», «Собаке Качалова», «Спит ковыль. Равнина дорогая...», «Шаганэ </w:t>
            </w:r>
            <w:r w:rsidRPr="0078096F">
              <w:rPr>
                <w:rFonts w:ascii="Times New Roman" w:hAnsi="Times New Roman" w:cs="Times New Roman"/>
                <w:sz w:val="24"/>
                <w:szCs w:val="24"/>
              </w:rPr>
              <w:t>ты моя, Шаганэ...», «Не жалею, не зову, не плачу...», «Я последний поэт деревни...», «Русь Советская», «Низкий дом с голубыми ставнями...» и другие</w:t>
            </w:r>
          </w:p>
        </w:tc>
        <w:tc>
          <w:tcPr>
            <w:tcW w:w="992" w:type="dxa"/>
            <w:tcBorders>
              <w:top w:val="single" w:sz="4" w:space="0" w:color="000000"/>
              <w:left w:val="single" w:sz="4" w:space="0" w:color="000000"/>
              <w:bottom w:val="single" w:sz="4" w:space="0" w:color="000000"/>
              <w:right w:val="single" w:sz="4" w:space="0" w:color="000000"/>
            </w:tcBorders>
          </w:tcPr>
          <w:p w14:paraId="2FB83D71"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w:t>
            </w:r>
          </w:p>
        </w:tc>
        <w:tc>
          <w:tcPr>
            <w:tcW w:w="1701" w:type="dxa"/>
            <w:vMerge/>
            <w:tcBorders>
              <w:top w:val="single" w:sz="4" w:space="0" w:color="000000"/>
              <w:left w:val="single" w:sz="4" w:space="0" w:color="000000"/>
              <w:bottom w:val="single" w:sz="4" w:space="0" w:color="000000"/>
              <w:right w:val="single" w:sz="4" w:space="0" w:color="000000"/>
            </w:tcBorders>
          </w:tcPr>
          <w:p w14:paraId="4A19D2A5"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49D250FE"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832507B"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3D467080"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5256B50B"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2</w:t>
            </w:r>
          </w:p>
        </w:tc>
        <w:tc>
          <w:tcPr>
            <w:tcW w:w="1701" w:type="dxa"/>
            <w:vMerge/>
            <w:tcBorders>
              <w:top w:val="single" w:sz="4" w:space="0" w:color="000000"/>
              <w:left w:val="single" w:sz="4" w:space="0" w:color="000000"/>
              <w:bottom w:val="single" w:sz="4" w:space="0" w:color="000000"/>
              <w:right w:val="single" w:sz="4" w:space="0" w:color="000000"/>
            </w:tcBorders>
          </w:tcPr>
          <w:p w14:paraId="636C38F7"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2DF26FD1"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47A0461"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7806CA7C"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xml:space="preserve">Работа с </w:t>
            </w:r>
            <w:proofErr w:type="spellStart"/>
            <w:r w:rsidRPr="0078096F">
              <w:rPr>
                <w:rFonts w:ascii="Times New Roman" w:hAnsi="Times New Roman" w:cs="Times New Roman"/>
                <w:sz w:val="24"/>
                <w:szCs w:val="24"/>
              </w:rPr>
              <w:t>инфоресурсами</w:t>
            </w:r>
            <w:proofErr w:type="spellEnd"/>
            <w:r w:rsidRPr="0078096F">
              <w:rPr>
                <w:rFonts w:ascii="Times New Roman" w:hAnsi="Times New Roman" w:cs="Times New Roman"/>
                <w:sz w:val="24"/>
                <w:szCs w:val="24"/>
              </w:rPr>
              <w:t>, подготовка сообщения по темам: «Особенности лирики поэта и многообразие тематики стихотворений: чувство Родины/ образ родной деревни/ особая связь природы и человека/ любовная тема»; «Исповедальность лирики: отражение потерь и обрет</w:t>
            </w:r>
            <w:r w:rsidRPr="0078096F">
              <w:rPr>
                <w:rFonts w:ascii="Times New Roman" w:hAnsi="Times New Roman" w:cs="Times New Roman"/>
                <w:sz w:val="24"/>
                <w:szCs w:val="24"/>
              </w:rPr>
              <w:t xml:space="preserve">ений на дороге жизни»; «Самобытность поэзии Есенина (народно-песенная основа, музыкальность)»; «Есенин на сцене, в кино и музыке». </w:t>
            </w:r>
          </w:p>
          <w:p w14:paraId="379301AA"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i/>
                <w:sz w:val="24"/>
                <w:szCs w:val="24"/>
              </w:rPr>
              <w:t>Выразительное чтение не менее одного стихотворения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14:paraId="1DB3B219"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1" w:type="dxa"/>
            <w:vMerge/>
            <w:tcBorders>
              <w:top w:val="single" w:sz="4" w:space="0" w:color="000000"/>
              <w:left w:val="single" w:sz="4" w:space="0" w:color="000000"/>
              <w:bottom w:val="single" w:sz="4" w:space="0" w:color="000000"/>
              <w:right w:val="single" w:sz="4" w:space="0" w:color="000000"/>
            </w:tcBorders>
          </w:tcPr>
          <w:p w14:paraId="11C42CAC"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0C80E09B" w14:textId="77777777" w:rsidTr="0078096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8B87AA5"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Тема 4.5.</w:t>
            </w:r>
          </w:p>
          <w:p w14:paraId="6845DDFC"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 xml:space="preserve">Своеобразие поэзии первой </w:t>
            </w:r>
            <w:r w:rsidRPr="0078096F">
              <w:rPr>
                <w:rFonts w:ascii="Times New Roman" w:hAnsi="Times New Roman" w:cs="Times New Roman"/>
                <w:b/>
                <w:sz w:val="24"/>
                <w:szCs w:val="24"/>
              </w:rPr>
              <w:t>половины ХХ века: О.Э. Мандельштам, М.И. Цветаева. Тематика и основные мотивы лирики</w:t>
            </w:r>
          </w:p>
        </w:tc>
        <w:tc>
          <w:tcPr>
            <w:tcW w:w="9781" w:type="dxa"/>
            <w:tcBorders>
              <w:top w:val="single" w:sz="4" w:space="0" w:color="000000"/>
              <w:left w:val="single" w:sz="4" w:space="0" w:color="000000"/>
              <w:bottom w:val="single" w:sz="4" w:space="0" w:color="000000"/>
              <w:right w:val="single" w:sz="4" w:space="0" w:color="000000"/>
            </w:tcBorders>
          </w:tcPr>
          <w:p w14:paraId="5B6208C7"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AF79A46"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2</w:t>
            </w:r>
          </w:p>
        </w:tc>
        <w:tc>
          <w:tcPr>
            <w:tcW w:w="1701" w:type="dxa"/>
            <w:vMerge w:val="restart"/>
            <w:tcBorders>
              <w:top w:val="single" w:sz="4" w:space="0" w:color="000000"/>
              <w:left w:val="single" w:sz="4" w:space="0" w:color="000000"/>
              <w:bottom w:val="single" w:sz="4" w:space="0" w:color="000000"/>
              <w:right w:val="single" w:sz="4" w:space="0" w:color="000000"/>
            </w:tcBorders>
          </w:tcPr>
          <w:p w14:paraId="67E6636B" w14:textId="77777777" w:rsidR="007B2C11" w:rsidRPr="0078096F" w:rsidRDefault="00837B7F" w:rsidP="0078096F">
            <w:pPr>
              <w:spacing w:after="0" w:line="240" w:lineRule="auto"/>
              <w:rPr>
                <w:rFonts w:ascii="Times New Roman" w:hAnsi="Times New Roman" w:cs="Times New Roman"/>
                <w:sz w:val="24"/>
                <w:szCs w:val="24"/>
              </w:rPr>
            </w:pPr>
            <w:r w:rsidRPr="0078096F">
              <w:rPr>
                <w:rFonts w:ascii="Times New Roman" w:hAnsi="Times New Roman" w:cs="Times New Roman"/>
                <w:sz w:val="24"/>
                <w:szCs w:val="24"/>
              </w:rPr>
              <w:t>ОК 01, ОК 02, ОК 03, ОК 04, ОК 05, ОК 06, ОК 09</w:t>
            </w:r>
          </w:p>
        </w:tc>
      </w:tr>
      <w:tr w:rsidR="007B2C11" w:rsidRPr="0078096F" w14:paraId="744F393A"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73560E4"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65D2E8B6" w14:textId="77777777" w:rsidR="007B2C11" w:rsidRPr="0078096F" w:rsidRDefault="00837B7F" w:rsidP="0078096F">
            <w:pPr>
              <w:spacing w:after="0" w:line="240" w:lineRule="auto"/>
              <w:rPr>
                <w:rFonts w:ascii="Times New Roman" w:hAnsi="Times New Roman" w:cs="Times New Roman"/>
                <w:sz w:val="24"/>
                <w:szCs w:val="24"/>
              </w:rPr>
            </w:pPr>
            <w:r w:rsidRPr="0078096F">
              <w:rPr>
                <w:rFonts w:ascii="Times New Roman" w:hAnsi="Times New Roman" w:cs="Times New Roman"/>
                <w:i/>
                <w:sz w:val="24"/>
                <w:szCs w:val="24"/>
              </w:rPr>
              <w:t>Для чтения и изучения:</w:t>
            </w:r>
            <w:r w:rsidRPr="0078096F">
              <w:rPr>
                <w:rFonts w:ascii="Times New Roman" w:hAnsi="Times New Roman" w:cs="Times New Roman"/>
                <w:sz w:val="24"/>
                <w:szCs w:val="24"/>
              </w:rPr>
              <w:t xml:space="preserve"> О.Э. Мандельштам. Стихотворения (не менее двух по выбору): «Бессонница. Гомер. Тугие паруса…», «За гремучую доблесть грядущих веков…», «Ленинград», «Мы живём, под собою, не чуя страны…» и др. </w:t>
            </w:r>
          </w:p>
          <w:p w14:paraId="67367ECF" w14:textId="77777777" w:rsidR="007B2C11" w:rsidRPr="0078096F" w:rsidRDefault="00837B7F" w:rsidP="0078096F">
            <w:pPr>
              <w:spacing w:after="0" w:line="240" w:lineRule="auto"/>
              <w:rPr>
                <w:rFonts w:ascii="Times New Roman" w:hAnsi="Times New Roman" w:cs="Times New Roman"/>
                <w:sz w:val="24"/>
                <w:szCs w:val="24"/>
              </w:rPr>
            </w:pPr>
            <w:r w:rsidRPr="0078096F">
              <w:rPr>
                <w:rFonts w:ascii="Times New Roman" w:hAnsi="Times New Roman" w:cs="Times New Roman"/>
                <w:sz w:val="24"/>
                <w:szCs w:val="24"/>
              </w:rPr>
              <w:t>М. И. Цветаева. Стихотворения (не менее двух по выбору). Напри</w:t>
            </w:r>
            <w:r w:rsidRPr="0078096F">
              <w:rPr>
                <w:rFonts w:ascii="Times New Roman" w:hAnsi="Times New Roman" w:cs="Times New Roman"/>
                <w:sz w:val="24"/>
                <w:szCs w:val="24"/>
              </w:rPr>
              <w:t xml:space="preserve">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w:t>
            </w:r>
            <w:r w:rsidRPr="0078096F">
              <w:rPr>
                <w:rFonts w:ascii="Times New Roman" w:hAnsi="Times New Roman" w:cs="Times New Roman"/>
                <w:sz w:val="24"/>
                <w:szCs w:val="24"/>
              </w:rPr>
              <w:t>о Москве») и другие</w:t>
            </w:r>
          </w:p>
        </w:tc>
        <w:tc>
          <w:tcPr>
            <w:tcW w:w="992" w:type="dxa"/>
            <w:tcBorders>
              <w:top w:val="single" w:sz="4" w:space="0" w:color="000000"/>
              <w:left w:val="single" w:sz="4" w:space="0" w:color="000000"/>
              <w:bottom w:val="single" w:sz="4" w:space="0" w:color="000000"/>
              <w:right w:val="single" w:sz="4" w:space="0" w:color="000000"/>
            </w:tcBorders>
          </w:tcPr>
          <w:p w14:paraId="30ABAC3C"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w:t>
            </w:r>
          </w:p>
        </w:tc>
        <w:tc>
          <w:tcPr>
            <w:tcW w:w="1701" w:type="dxa"/>
            <w:vMerge/>
            <w:tcBorders>
              <w:top w:val="single" w:sz="4" w:space="0" w:color="000000"/>
              <w:left w:val="single" w:sz="4" w:space="0" w:color="000000"/>
              <w:bottom w:val="single" w:sz="4" w:space="0" w:color="000000"/>
              <w:right w:val="single" w:sz="4" w:space="0" w:color="000000"/>
            </w:tcBorders>
          </w:tcPr>
          <w:p w14:paraId="44FB35E4"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6DDF289A"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E535843"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7E6DD548"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Практические занятия</w:t>
            </w:r>
          </w:p>
          <w:p w14:paraId="569C2E48" w14:textId="77777777" w:rsidR="007B2C11" w:rsidRPr="0078096F" w:rsidRDefault="00837B7F" w:rsidP="0078096F">
            <w:pPr>
              <w:spacing w:after="0" w:line="240" w:lineRule="auto"/>
              <w:jc w:val="both"/>
              <w:rPr>
                <w:rFonts w:ascii="Times New Roman" w:hAnsi="Times New Roman" w:cs="Times New Roman"/>
                <w:i/>
                <w:sz w:val="24"/>
                <w:szCs w:val="24"/>
              </w:rPr>
            </w:pPr>
            <w:r w:rsidRPr="0078096F">
              <w:rPr>
                <w:rFonts w:ascii="Times New Roman" w:hAnsi="Times New Roman" w:cs="Times New Roman"/>
                <w:sz w:val="24"/>
                <w:szCs w:val="24"/>
              </w:rPr>
              <w:t xml:space="preserve">Работа с </w:t>
            </w:r>
            <w:proofErr w:type="spellStart"/>
            <w:r w:rsidRPr="0078096F">
              <w:rPr>
                <w:rFonts w:ascii="Times New Roman" w:hAnsi="Times New Roman" w:cs="Times New Roman"/>
                <w:sz w:val="24"/>
                <w:szCs w:val="24"/>
              </w:rPr>
              <w:t>инфоресурсами</w:t>
            </w:r>
            <w:proofErr w:type="spellEnd"/>
            <w:r w:rsidRPr="0078096F">
              <w:rPr>
                <w:rFonts w:ascii="Times New Roman" w:hAnsi="Times New Roman" w:cs="Times New Roman"/>
                <w:sz w:val="24"/>
                <w:szCs w:val="24"/>
              </w:rPr>
              <w:t xml:space="preserve"> - сообщения по темам: «Страницы жизни и творчества О.Э. Мандельштама»; «Основные мотивы лирики поэта, философичность его поэзии». Групповая работа по теме «Многообразие тематики и </w:t>
            </w:r>
            <w:r w:rsidRPr="0078096F">
              <w:rPr>
                <w:rFonts w:ascii="Times New Roman" w:hAnsi="Times New Roman" w:cs="Times New Roman"/>
                <w:sz w:val="24"/>
                <w:szCs w:val="24"/>
              </w:rPr>
              <w:t>проблематики в лирике М.И. Цветаевой: письменный анализ стихотворения»</w:t>
            </w:r>
          </w:p>
          <w:p w14:paraId="40A85533"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i/>
                <w:sz w:val="24"/>
                <w:szCs w:val="24"/>
              </w:rPr>
              <w:t>Выразительное чтение не менее одного стихотворения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14:paraId="14D96597"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2</w:t>
            </w:r>
          </w:p>
        </w:tc>
        <w:tc>
          <w:tcPr>
            <w:tcW w:w="1701" w:type="dxa"/>
            <w:vMerge/>
            <w:tcBorders>
              <w:top w:val="single" w:sz="4" w:space="0" w:color="000000"/>
              <w:left w:val="single" w:sz="4" w:space="0" w:color="000000"/>
              <w:bottom w:val="single" w:sz="4" w:space="0" w:color="000000"/>
              <w:right w:val="single" w:sz="4" w:space="0" w:color="000000"/>
            </w:tcBorders>
          </w:tcPr>
          <w:p w14:paraId="731B0015"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515BADD4" w14:textId="77777777" w:rsidTr="0078096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5258945"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Тема 4.6.</w:t>
            </w:r>
          </w:p>
          <w:p w14:paraId="2C0FD025"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lastRenderedPageBreak/>
              <w:t>Художественное творчество А.А. Ахматовой.</w:t>
            </w:r>
          </w:p>
          <w:p w14:paraId="75B0D821"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Тема Родины и судьбы в поэме «Реквием»</w:t>
            </w:r>
          </w:p>
        </w:tc>
        <w:tc>
          <w:tcPr>
            <w:tcW w:w="9781" w:type="dxa"/>
            <w:tcBorders>
              <w:top w:val="single" w:sz="4" w:space="0" w:color="000000"/>
              <w:left w:val="single" w:sz="4" w:space="0" w:color="000000"/>
              <w:bottom w:val="single" w:sz="4" w:space="0" w:color="000000"/>
              <w:right w:val="single" w:sz="4" w:space="0" w:color="000000"/>
            </w:tcBorders>
          </w:tcPr>
          <w:p w14:paraId="1C606F23"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lastRenderedPageBreak/>
              <w:t xml:space="preserve">Содержание </w:t>
            </w:r>
            <w:r w:rsidRPr="0078096F">
              <w:rPr>
                <w:rFonts w:ascii="Times New Roman" w:hAnsi="Times New Roman" w:cs="Times New Roman"/>
                <w:b/>
                <w:sz w:val="24"/>
                <w:szCs w:val="24"/>
              </w:rPr>
              <w:t>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A946303"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2</w:t>
            </w:r>
          </w:p>
        </w:tc>
        <w:tc>
          <w:tcPr>
            <w:tcW w:w="1701" w:type="dxa"/>
            <w:vMerge w:val="restart"/>
            <w:tcBorders>
              <w:top w:val="single" w:sz="4" w:space="0" w:color="000000"/>
              <w:left w:val="single" w:sz="4" w:space="0" w:color="000000"/>
              <w:bottom w:val="single" w:sz="4" w:space="0" w:color="000000"/>
              <w:right w:val="single" w:sz="4" w:space="0" w:color="000000"/>
            </w:tcBorders>
          </w:tcPr>
          <w:p w14:paraId="69A74700" w14:textId="77777777" w:rsidR="007B2C11" w:rsidRPr="0078096F" w:rsidRDefault="00837B7F" w:rsidP="0078096F">
            <w:pPr>
              <w:spacing w:after="0" w:line="240" w:lineRule="auto"/>
              <w:rPr>
                <w:rFonts w:ascii="Times New Roman" w:hAnsi="Times New Roman" w:cs="Times New Roman"/>
                <w:sz w:val="24"/>
                <w:szCs w:val="24"/>
              </w:rPr>
            </w:pPr>
            <w:r w:rsidRPr="0078096F">
              <w:rPr>
                <w:rFonts w:ascii="Times New Roman" w:hAnsi="Times New Roman" w:cs="Times New Roman"/>
                <w:sz w:val="24"/>
                <w:szCs w:val="24"/>
              </w:rPr>
              <w:t>ОК 01, ОК 02, ОК 03, ОК 04, ОК 05, ОК 06, ОК 09</w:t>
            </w:r>
          </w:p>
        </w:tc>
      </w:tr>
      <w:tr w:rsidR="007B2C11" w:rsidRPr="0078096F" w14:paraId="3D21FAC8" w14:textId="77777777" w:rsidTr="0078096F">
        <w:trPr>
          <w:trHeight w:val="351"/>
        </w:trPr>
        <w:tc>
          <w:tcPr>
            <w:tcW w:w="3114" w:type="dxa"/>
            <w:vMerge/>
            <w:tcBorders>
              <w:top w:val="single" w:sz="4" w:space="0" w:color="000000"/>
              <w:left w:val="single" w:sz="4" w:space="0" w:color="000000"/>
              <w:bottom w:val="single" w:sz="4" w:space="0" w:color="000000"/>
              <w:right w:val="single" w:sz="4" w:space="0" w:color="000000"/>
            </w:tcBorders>
          </w:tcPr>
          <w:p w14:paraId="45288E42"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3FE65790"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i/>
                <w:sz w:val="24"/>
                <w:szCs w:val="24"/>
              </w:rPr>
              <w:t>Для чтения и изучения:</w:t>
            </w:r>
            <w:r w:rsidRPr="0078096F">
              <w:rPr>
                <w:rFonts w:ascii="Times New Roman" w:hAnsi="Times New Roman" w:cs="Times New Roman"/>
                <w:sz w:val="24"/>
                <w:szCs w:val="24"/>
              </w:rPr>
              <w:t xml:space="preserve"> стихотворения (не менее двух по выбору): «Песня последней встречи», «Сжала руки под темной вуалью...», «Смуглый отрок бродил по аллеям...», «Мне голос был. Он звал </w:t>
            </w:r>
            <w:proofErr w:type="spellStart"/>
            <w:r w:rsidRPr="0078096F">
              <w:rPr>
                <w:rFonts w:ascii="Times New Roman" w:hAnsi="Times New Roman" w:cs="Times New Roman"/>
                <w:sz w:val="24"/>
                <w:szCs w:val="24"/>
              </w:rPr>
              <w:t>утешно</w:t>
            </w:r>
            <w:proofErr w:type="spellEnd"/>
            <w:r w:rsidRPr="0078096F">
              <w:rPr>
                <w:rFonts w:ascii="Times New Roman" w:hAnsi="Times New Roman" w:cs="Times New Roman"/>
                <w:sz w:val="24"/>
                <w:szCs w:val="24"/>
              </w:rPr>
              <w:t>...», «Не с теми я, кто бросил землю...», «Мужество», «Приморский сонет», «Родная зем</w:t>
            </w:r>
            <w:r w:rsidRPr="0078096F">
              <w:rPr>
                <w:rFonts w:ascii="Times New Roman" w:hAnsi="Times New Roman" w:cs="Times New Roman"/>
                <w:sz w:val="24"/>
                <w:szCs w:val="24"/>
              </w:rPr>
              <w:t xml:space="preserve">ля» и другие. </w:t>
            </w:r>
          </w:p>
          <w:p w14:paraId="02BA0423"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sz w:val="24"/>
                <w:szCs w:val="24"/>
              </w:rPr>
              <w:t>Поэма «Реквием»</w:t>
            </w:r>
          </w:p>
        </w:tc>
        <w:tc>
          <w:tcPr>
            <w:tcW w:w="992" w:type="dxa"/>
            <w:tcBorders>
              <w:top w:val="single" w:sz="4" w:space="0" w:color="000000"/>
              <w:left w:val="single" w:sz="4" w:space="0" w:color="000000"/>
              <w:bottom w:val="single" w:sz="4" w:space="0" w:color="000000"/>
              <w:right w:val="single" w:sz="4" w:space="0" w:color="000000"/>
            </w:tcBorders>
          </w:tcPr>
          <w:p w14:paraId="353D5781"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w:t>
            </w:r>
          </w:p>
        </w:tc>
        <w:tc>
          <w:tcPr>
            <w:tcW w:w="1701" w:type="dxa"/>
            <w:vMerge/>
            <w:tcBorders>
              <w:top w:val="single" w:sz="4" w:space="0" w:color="000000"/>
              <w:left w:val="single" w:sz="4" w:space="0" w:color="000000"/>
              <w:bottom w:val="single" w:sz="4" w:space="0" w:color="000000"/>
              <w:right w:val="single" w:sz="4" w:space="0" w:color="000000"/>
            </w:tcBorders>
          </w:tcPr>
          <w:p w14:paraId="0D52D0D4"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76A765A4"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B9E931C"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6D7E8BCF" w14:textId="77777777" w:rsidR="007B2C11" w:rsidRPr="0078096F" w:rsidRDefault="00837B7F" w:rsidP="0078096F">
            <w:pPr>
              <w:spacing w:after="0" w:line="240" w:lineRule="auto"/>
              <w:jc w:val="both"/>
              <w:rPr>
                <w:rFonts w:ascii="Times New Roman" w:hAnsi="Times New Roman" w:cs="Times New Roman"/>
                <w:i/>
                <w:sz w:val="24"/>
                <w:szCs w:val="24"/>
              </w:rPr>
            </w:pPr>
            <w:r w:rsidRPr="0078096F">
              <w:rPr>
                <w:rFonts w:ascii="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2AC680F5"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1</w:t>
            </w:r>
          </w:p>
        </w:tc>
        <w:tc>
          <w:tcPr>
            <w:tcW w:w="1701" w:type="dxa"/>
            <w:vMerge/>
            <w:tcBorders>
              <w:top w:val="single" w:sz="4" w:space="0" w:color="000000"/>
              <w:left w:val="single" w:sz="4" w:space="0" w:color="000000"/>
              <w:bottom w:val="single" w:sz="4" w:space="0" w:color="000000"/>
              <w:right w:val="single" w:sz="4" w:space="0" w:color="000000"/>
            </w:tcBorders>
          </w:tcPr>
          <w:p w14:paraId="1C4DFB1E"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46692ACB"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EF34A2E"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26717518"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Анализ художественного текста по вопросам: «Многообразие тематики лирики» / «Любовь как всепоглощающее чувство в лирике поэта».</w:t>
            </w:r>
          </w:p>
          <w:p w14:paraId="69A5DDE7" w14:textId="77777777" w:rsidR="007B2C11" w:rsidRPr="0078096F" w:rsidRDefault="00837B7F" w:rsidP="0078096F">
            <w:pPr>
              <w:spacing w:after="0" w:line="240" w:lineRule="auto"/>
              <w:jc w:val="both"/>
              <w:rPr>
                <w:rFonts w:ascii="Times New Roman" w:hAnsi="Times New Roman" w:cs="Times New Roman"/>
                <w:b/>
                <w:i/>
                <w:sz w:val="24"/>
                <w:szCs w:val="24"/>
              </w:rPr>
            </w:pPr>
            <w:r w:rsidRPr="0078096F">
              <w:rPr>
                <w:rFonts w:ascii="Times New Roman" w:hAnsi="Times New Roman" w:cs="Times New Roman"/>
                <w:i/>
                <w:sz w:val="24"/>
                <w:szCs w:val="24"/>
              </w:rPr>
              <w:t>Выразительное чтение художественного текста наизусть</w:t>
            </w:r>
          </w:p>
        </w:tc>
        <w:tc>
          <w:tcPr>
            <w:tcW w:w="992" w:type="dxa"/>
            <w:tcBorders>
              <w:top w:val="single" w:sz="4" w:space="0" w:color="000000"/>
              <w:left w:val="single" w:sz="4" w:space="0" w:color="000000"/>
              <w:bottom w:val="single" w:sz="4" w:space="0" w:color="000000"/>
              <w:right w:val="single" w:sz="4" w:space="0" w:color="000000"/>
            </w:tcBorders>
          </w:tcPr>
          <w:p w14:paraId="1B3ECC00"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1" w:type="dxa"/>
            <w:vMerge/>
            <w:tcBorders>
              <w:top w:val="single" w:sz="4" w:space="0" w:color="000000"/>
              <w:left w:val="single" w:sz="4" w:space="0" w:color="000000"/>
              <w:bottom w:val="single" w:sz="4" w:space="0" w:color="000000"/>
              <w:right w:val="single" w:sz="4" w:space="0" w:color="000000"/>
            </w:tcBorders>
          </w:tcPr>
          <w:p w14:paraId="5324D0C0"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61C12DC9"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B9B8DCE"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299BEC6F"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5DCA1492"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1</w:t>
            </w:r>
          </w:p>
        </w:tc>
        <w:tc>
          <w:tcPr>
            <w:tcW w:w="1701" w:type="dxa"/>
            <w:vMerge/>
            <w:tcBorders>
              <w:top w:val="single" w:sz="4" w:space="0" w:color="000000"/>
              <w:left w:val="single" w:sz="4" w:space="0" w:color="000000"/>
              <w:bottom w:val="single" w:sz="4" w:space="0" w:color="000000"/>
              <w:right w:val="single" w:sz="4" w:space="0" w:color="000000"/>
            </w:tcBorders>
          </w:tcPr>
          <w:p w14:paraId="2C84125C"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7BC5E460"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B06541B"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4CD572B7"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xml:space="preserve">Поэма «Реквием». Гражданский пафос, тема Родины и судьбы в творчестве поэта. Трагедия народа и поэта. Смысл названия. Широта эпического обобщения в поэме «Реквием». Художественное своеобразие произведения. Работа с </w:t>
            </w:r>
            <w:proofErr w:type="spellStart"/>
            <w:r w:rsidRPr="0078096F">
              <w:rPr>
                <w:rFonts w:ascii="Times New Roman" w:hAnsi="Times New Roman" w:cs="Times New Roman"/>
                <w:sz w:val="24"/>
                <w:szCs w:val="24"/>
              </w:rPr>
              <w:t>инфоресурсами</w:t>
            </w:r>
            <w:proofErr w:type="spellEnd"/>
            <w:r w:rsidRPr="0078096F">
              <w:rPr>
                <w:rFonts w:ascii="Times New Roman" w:hAnsi="Times New Roman" w:cs="Times New Roman"/>
                <w:sz w:val="24"/>
                <w:szCs w:val="24"/>
              </w:rPr>
              <w:t>: подготовка презентации / постера, коллажа / видеоролика или др. формате (по выбору) по темам «Аллюзии и реминисценции в поэме «Реквием» / «Жизнь и творчество А. Ахматовой в кино и музыке»</w:t>
            </w:r>
          </w:p>
        </w:tc>
        <w:tc>
          <w:tcPr>
            <w:tcW w:w="992" w:type="dxa"/>
            <w:tcBorders>
              <w:top w:val="single" w:sz="4" w:space="0" w:color="000000"/>
              <w:left w:val="single" w:sz="4" w:space="0" w:color="000000"/>
              <w:bottom w:val="single" w:sz="4" w:space="0" w:color="000000"/>
              <w:right w:val="single" w:sz="4" w:space="0" w:color="000000"/>
            </w:tcBorders>
          </w:tcPr>
          <w:p w14:paraId="339EA754"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1" w:type="dxa"/>
            <w:vMerge/>
            <w:tcBorders>
              <w:top w:val="single" w:sz="4" w:space="0" w:color="000000"/>
              <w:left w:val="single" w:sz="4" w:space="0" w:color="000000"/>
              <w:bottom w:val="single" w:sz="4" w:space="0" w:color="000000"/>
              <w:right w:val="single" w:sz="4" w:space="0" w:color="000000"/>
            </w:tcBorders>
          </w:tcPr>
          <w:p w14:paraId="68861AFA"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1BDF7076" w14:textId="77777777" w:rsidTr="0078096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1D724DE"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Тема 4.7.</w:t>
            </w:r>
          </w:p>
          <w:p w14:paraId="65AE4B5D"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Идейно-художественное своеобразие романа Н.А. Островского «Как закалялась сталь»</w:t>
            </w:r>
          </w:p>
        </w:tc>
        <w:tc>
          <w:tcPr>
            <w:tcW w:w="9781" w:type="dxa"/>
            <w:tcBorders>
              <w:top w:val="single" w:sz="4" w:space="0" w:color="000000"/>
              <w:left w:val="single" w:sz="4" w:space="0" w:color="000000"/>
              <w:bottom w:val="single" w:sz="4" w:space="0" w:color="000000"/>
              <w:right w:val="single" w:sz="4" w:space="0" w:color="000000"/>
            </w:tcBorders>
          </w:tcPr>
          <w:p w14:paraId="6A8E0C38"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677AD96"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2</w:t>
            </w:r>
          </w:p>
        </w:tc>
        <w:tc>
          <w:tcPr>
            <w:tcW w:w="1701" w:type="dxa"/>
            <w:vMerge w:val="restart"/>
            <w:tcBorders>
              <w:top w:val="single" w:sz="4" w:space="0" w:color="000000"/>
              <w:left w:val="single" w:sz="4" w:space="0" w:color="000000"/>
              <w:bottom w:val="single" w:sz="4" w:space="0" w:color="000000"/>
              <w:right w:val="single" w:sz="4" w:space="0" w:color="000000"/>
            </w:tcBorders>
          </w:tcPr>
          <w:p w14:paraId="184B4D41" w14:textId="77777777" w:rsidR="007B2C11" w:rsidRPr="0078096F" w:rsidRDefault="00837B7F" w:rsidP="0078096F">
            <w:pPr>
              <w:spacing w:after="0" w:line="240" w:lineRule="auto"/>
              <w:rPr>
                <w:rFonts w:ascii="Times New Roman" w:hAnsi="Times New Roman" w:cs="Times New Roman"/>
                <w:sz w:val="24"/>
                <w:szCs w:val="24"/>
              </w:rPr>
            </w:pPr>
            <w:r w:rsidRPr="0078096F">
              <w:rPr>
                <w:rFonts w:ascii="Times New Roman" w:hAnsi="Times New Roman" w:cs="Times New Roman"/>
                <w:sz w:val="24"/>
                <w:szCs w:val="24"/>
              </w:rPr>
              <w:t>ОК 01, ОК 02, ОК 03, ОК 04, ОК 05, ОК 06, ОК 09</w:t>
            </w:r>
          </w:p>
        </w:tc>
      </w:tr>
      <w:tr w:rsidR="007B2C11" w:rsidRPr="0078096F" w14:paraId="39B04759"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5EA1B08"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611BFCA3"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i/>
                <w:sz w:val="24"/>
                <w:szCs w:val="24"/>
              </w:rPr>
              <w:t>Для чтения и изучения:</w:t>
            </w:r>
            <w:r w:rsidRPr="0078096F">
              <w:rPr>
                <w:rFonts w:ascii="Times New Roman" w:hAnsi="Times New Roman" w:cs="Times New Roman"/>
                <w:sz w:val="24"/>
                <w:szCs w:val="24"/>
              </w:rPr>
              <w:t xml:space="preserve"> роман «Как закалялась сталь» (избранные главы). </w:t>
            </w:r>
          </w:p>
        </w:tc>
        <w:tc>
          <w:tcPr>
            <w:tcW w:w="992" w:type="dxa"/>
            <w:tcBorders>
              <w:top w:val="single" w:sz="4" w:space="0" w:color="000000"/>
              <w:left w:val="single" w:sz="4" w:space="0" w:color="000000"/>
              <w:bottom w:val="single" w:sz="4" w:space="0" w:color="000000"/>
              <w:right w:val="single" w:sz="4" w:space="0" w:color="000000"/>
            </w:tcBorders>
          </w:tcPr>
          <w:p w14:paraId="09B7E74A"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w:t>
            </w:r>
          </w:p>
        </w:tc>
        <w:tc>
          <w:tcPr>
            <w:tcW w:w="1701" w:type="dxa"/>
            <w:vMerge/>
            <w:tcBorders>
              <w:top w:val="single" w:sz="4" w:space="0" w:color="000000"/>
              <w:left w:val="single" w:sz="4" w:space="0" w:color="000000"/>
              <w:bottom w:val="single" w:sz="4" w:space="0" w:color="000000"/>
              <w:right w:val="single" w:sz="4" w:space="0" w:color="000000"/>
            </w:tcBorders>
          </w:tcPr>
          <w:p w14:paraId="6F30AED6"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564F0829"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AADE1B2"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3BB844A1"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272D9B99"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2</w:t>
            </w:r>
          </w:p>
        </w:tc>
        <w:tc>
          <w:tcPr>
            <w:tcW w:w="1701" w:type="dxa"/>
            <w:vMerge/>
            <w:tcBorders>
              <w:top w:val="single" w:sz="4" w:space="0" w:color="000000"/>
              <w:left w:val="single" w:sz="4" w:space="0" w:color="000000"/>
              <w:bottom w:val="single" w:sz="4" w:space="0" w:color="000000"/>
              <w:right w:val="single" w:sz="4" w:space="0" w:color="000000"/>
            </w:tcBorders>
          </w:tcPr>
          <w:p w14:paraId="1BB6FE85"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1957DDF3"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0F8F08D"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59311B07"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xml:space="preserve">История создания, идейно-художественное своеобразие романа «Как закалялась сталь». </w:t>
            </w:r>
          </w:p>
          <w:p w14:paraId="4BE6B229"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sz w:val="24"/>
                <w:szCs w:val="24"/>
              </w:rPr>
              <w:t>Сочинение по теме «Образ Павки Корчагина как символ мужества, героизма и силы духа»</w:t>
            </w:r>
          </w:p>
        </w:tc>
        <w:tc>
          <w:tcPr>
            <w:tcW w:w="992" w:type="dxa"/>
            <w:tcBorders>
              <w:top w:val="single" w:sz="4" w:space="0" w:color="000000"/>
              <w:left w:val="single" w:sz="4" w:space="0" w:color="000000"/>
              <w:bottom w:val="single" w:sz="4" w:space="0" w:color="000000"/>
              <w:right w:val="single" w:sz="4" w:space="0" w:color="000000"/>
            </w:tcBorders>
          </w:tcPr>
          <w:p w14:paraId="6C4DA7D5"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1" w:type="dxa"/>
            <w:vMerge/>
            <w:tcBorders>
              <w:top w:val="single" w:sz="4" w:space="0" w:color="000000"/>
              <w:left w:val="single" w:sz="4" w:space="0" w:color="000000"/>
              <w:bottom w:val="single" w:sz="4" w:space="0" w:color="000000"/>
              <w:right w:val="single" w:sz="4" w:space="0" w:color="000000"/>
            </w:tcBorders>
          </w:tcPr>
          <w:p w14:paraId="7A2C8784"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3B802CF9" w14:textId="77777777" w:rsidTr="0078096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AEA64A7"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Тема 4.8.</w:t>
            </w:r>
          </w:p>
          <w:p w14:paraId="6D244F67"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М. А. Шолохов.</w:t>
            </w:r>
          </w:p>
          <w:p w14:paraId="25072279"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 xml:space="preserve">Проблема гуманизма и </w:t>
            </w:r>
            <w:r w:rsidRPr="0078096F">
              <w:rPr>
                <w:rFonts w:ascii="Times New Roman" w:hAnsi="Times New Roman" w:cs="Times New Roman"/>
                <w:b/>
                <w:sz w:val="24"/>
                <w:szCs w:val="24"/>
              </w:rPr>
              <w:t>нравственный поиск героев романа-эпопеи «Тихий Дон»</w:t>
            </w:r>
          </w:p>
        </w:tc>
        <w:tc>
          <w:tcPr>
            <w:tcW w:w="9781" w:type="dxa"/>
            <w:tcBorders>
              <w:top w:val="single" w:sz="4" w:space="0" w:color="000000"/>
              <w:left w:val="single" w:sz="4" w:space="0" w:color="000000"/>
              <w:bottom w:val="single" w:sz="4" w:space="0" w:color="000000"/>
              <w:right w:val="single" w:sz="4" w:space="0" w:color="000000"/>
            </w:tcBorders>
          </w:tcPr>
          <w:p w14:paraId="1DC23FC5"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0152ACE"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b/>
                <w:sz w:val="24"/>
                <w:szCs w:val="24"/>
              </w:rPr>
              <w:t>4</w:t>
            </w:r>
          </w:p>
        </w:tc>
        <w:tc>
          <w:tcPr>
            <w:tcW w:w="1701" w:type="dxa"/>
            <w:vMerge w:val="restart"/>
            <w:tcBorders>
              <w:top w:val="single" w:sz="4" w:space="0" w:color="000000"/>
              <w:left w:val="single" w:sz="4" w:space="0" w:color="000000"/>
              <w:bottom w:val="single" w:sz="4" w:space="0" w:color="000000"/>
              <w:right w:val="single" w:sz="4" w:space="0" w:color="000000"/>
            </w:tcBorders>
          </w:tcPr>
          <w:p w14:paraId="0717EA32" w14:textId="77777777" w:rsidR="007B2C11" w:rsidRPr="0078096F" w:rsidRDefault="00837B7F" w:rsidP="0078096F">
            <w:pPr>
              <w:spacing w:after="0" w:line="240" w:lineRule="auto"/>
              <w:rPr>
                <w:rFonts w:ascii="Times New Roman" w:hAnsi="Times New Roman" w:cs="Times New Roman"/>
                <w:sz w:val="24"/>
                <w:szCs w:val="24"/>
              </w:rPr>
            </w:pPr>
            <w:r w:rsidRPr="0078096F">
              <w:rPr>
                <w:rFonts w:ascii="Times New Roman" w:hAnsi="Times New Roman" w:cs="Times New Roman"/>
                <w:sz w:val="24"/>
                <w:szCs w:val="24"/>
              </w:rPr>
              <w:t>ОК 01, ОК 02, ОК 03, ОК 04, ОК 05, ОК 06, ОК 09</w:t>
            </w:r>
          </w:p>
        </w:tc>
      </w:tr>
      <w:tr w:rsidR="007B2C11" w:rsidRPr="0078096F" w14:paraId="2AE2F129" w14:textId="77777777" w:rsidTr="0078096F">
        <w:trPr>
          <w:trHeight w:val="371"/>
        </w:trPr>
        <w:tc>
          <w:tcPr>
            <w:tcW w:w="3114" w:type="dxa"/>
            <w:vMerge/>
            <w:tcBorders>
              <w:top w:val="single" w:sz="4" w:space="0" w:color="000000"/>
              <w:left w:val="single" w:sz="4" w:space="0" w:color="000000"/>
              <w:bottom w:val="single" w:sz="4" w:space="0" w:color="000000"/>
              <w:right w:val="single" w:sz="4" w:space="0" w:color="000000"/>
            </w:tcBorders>
          </w:tcPr>
          <w:p w14:paraId="3F4A17C3"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187E5C60"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i/>
                <w:sz w:val="24"/>
                <w:szCs w:val="24"/>
              </w:rPr>
              <w:t>Для чтения и изучения:</w:t>
            </w:r>
            <w:r w:rsidRPr="0078096F">
              <w:rPr>
                <w:rFonts w:ascii="Times New Roman" w:hAnsi="Times New Roman" w:cs="Times New Roman"/>
                <w:sz w:val="24"/>
                <w:szCs w:val="24"/>
              </w:rPr>
              <w:t xml:space="preserve"> роман-эпопея «Тихий Дон» (избранные главы)</w:t>
            </w:r>
          </w:p>
        </w:tc>
        <w:tc>
          <w:tcPr>
            <w:tcW w:w="992" w:type="dxa"/>
            <w:tcBorders>
              <w:top w:val="single" w:sz="4" w:space="0" w:color="000000"/>
              <w:left w:val="single" w:sz="4" w:space="0" w:color="000000"/>
              <w:bottom w:val="single" w:sz="4" w:space="0" w:color="000000"/>
              <w:right w:val="single" w:sz="4" w:space="0" w:color="000000"/>
            </w:tcBorders>
          </w:tcPr>
          <w:p w14:paraId="42AA7BC2"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w:t>
            </w:r>
          </w:p>
        </w:tc>
        <w:tc>
          <w:tcPr>
            <w:tcW w:w="1701" w:type="dxa"/>
            <w:vMerge/>
            <w:tcBorders>
              <w:top w:val="single" w:sz="4" w:space="0" w:color="000000"/>
              <w:left w:val="single" w:sz="4" w:space="0" w:color="000000"/>
              <w:bottom w:val="single" w:sz="4" w:space="0" w:color="000000"/>
              <w:right w:val="single" w:sz="4" w:space="0" w:color="000000"/>
            </w:tcBorders>
          </w:tcPr>
          <w:p w14:paraId="215A93C0"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39C3338E"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F4A8583"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48F0E7B4"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5CF5BA8F"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4</w:t>
            </w:r>
          </w:p>
        </w:tc>
        <w:tc>
          <w:tcPr>
            <w:tcW w:w="1701" w:type="dxa"/>
            <w:vMerge/>
            <w:tcBorders>
              <w:top w:val="single" w:sz="4" w:space="0" w:color="000000"/>
              <w:left w:val="single" w:sz="4" w:space="0" w:color="000000"/>
              <w:bottom w:val="single" w:sz="4" w:space="0" w:color="000000"/>
              <w:right w:val="single" w:sz="4" w:space="0" w:color="000000"/>
            </w:tcBorders>
          </w:tcPr>
          <w:p w14:paraId="5A02D571"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5AD4336F"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09DB0D2"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0C9520CA"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xml:space="preserve">История создания </w:t>
            </w:r>
            <w:r w:rsidRPr="0078096F">
              <w:rPr>
                <w:rFonts w:ascii="Times New Roman" w:hAnsi="Times New Roman" w:cs="Times New Roman"/>
                <w:sz w:val="24"/>
                <w:szCs w:val="24"/>
              </w:rPr>
              <w:t>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w:t>
            </w:r>
            <w:r w:rsidRPr="0078096F">
              <w:rPr>
                <w:rFonts w:ascii="Times New Roman" w:hAnsi="Times New Roman" w:cs="Times New Roman"/>
                <w:sz w:val="24"/>
                <w:szCs w:val="24"/>
              </w:rPr>
              <w:t>оистория романа.</w:t>
            </w:r>
          </w:p>
          <w:p w14:paraId="50179736"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sz w:val="24"/>
                <w:szCs w:val="24"/>
              </w:rPr>
              <w:t>Основные этапы жизни и творчества М.А. Шолохова. Групповая работа «Анализ художественного текста» по вопросам: особенности жанра, система образов, тема семьи, нравственные ценности казачества. Трагедия народа и судьба одного человека. Трад</w:t>
            </w:r>
            <w:r w:rsidRPr="0078096F">
              <w:rPr>
                <w:rFonts w:ascii="Times New Roman" w:hAnsi="Times New Roman" w:cs="Times New Roman"/>
                <w:sz w:val="24"/>
                <w:szCs w:val="24"/>
              </w:rPr>
              <w:t>иции Л. Н. Толстого в прозе М. А. Шолохова</w:t>
            </w:r>
          </w:p>
        </w:tc>
        <w:tc>
          <w:tcPr>
            <w:tcW w:w="992" w:type="dxa"/>
            <w:tcBorders>
              <w:top w:val="single" w:sz="4" w:space="0" w:color="000000"/>
              <w:left w:val="single" w:sz="4" w:space="0" w:color="000000"/>
              <w:bottom w:val="single" w:sz="4" w:space="0" w:color="000000"/>
              <w:right w:val="single" w:sz="4" w:space="0" w:color="000000"/>
            </w:tcBorders>
          </w:tcPr>
          <w:p w14:paraId="3410C471"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1" w:type="dxa"/>
            <w:vMerge/>
            <w:tcBorders>
              <w:top w:val="single" w:sz="4" w:space="0" w:color="000000"/>
              <w:left w:val="single" w:sz="4" w:space="0" w:color="000000"/>
              <w:bottom w:val="single" w:sz="4" w:space="0" w:color="000000"/>
              <w:right w:val="single" w:sz="4" w:space="0" w:color="000000"/>
            </w:tcBorders>
          </w:tcPr>
          <w:p w14:paraId="024CE405"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5CD94BEB" w14:textId="77777777" w:rsidTr="0078096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9C61C32"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lastRenderedPageBreak/>
              <w:t>Тема 4.9.</w:t>
            </w:r>
          </w:p>
          <w:p w14:paraId="60345FBC"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Особенности прозы М.А. Булгакова</w:t>
            </w:r>
          </w:p>
        </w:tc>
        <w:tc>
          <w:tcPr>
            <w:tcW w:w="9781" w:type="dxa"/>
            <w:tcBorders>
              <w:top w:val="single" w:sz="4" w:space="0" w:color="000000"/>
              <w:left w:val="single" w:sz="4" w:space="0" w:color="000000"/>
              <w:bottom w:val="single" w:sz="4" w:space="0" w:color="000000"/>
              <w:right w:val="single" w:sz="4" w:space="0" w:color="000000"/>
            </w:tcBorders>
          </w:tcPr>
          <w:p w14:paraId="5449AAA1"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923BB94"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2</w:t>
            </w:r>
          </w:p>
        </w:tc>
        <w:tc>
          <w:tcPr>
            <w:tcW w:w="1701" w:type="dxa"/>
            <w:vMerge w:val="restart"/>
            <w:tcBorders>
              <w:top w:val="single" w:sz="4" w:space="0" w:color="000000"/>
              <w:left w:val="single" w:sz="4" w:space="0" w:color="000000"/>
              <w:bottom w:val="single" w:sz="4" w:space="0" w:color="000000"/>
              <w:right w:val="single" w:sz="4" w:space="0" w:color="000000"/>
            </w:tcBorders>
          </w:tcPr>
          <w:p w14:paraId="5ADFF57B" w14:textId="77777777" w:rsidR="007B2C11" w:rsidRPr="0078096F" w:rsidRDefault="00837B7F" w:rsidP="0078096F">
            <w:pPr>
              <w:spacing w:after="0" w:line="240" w:lineRule="auto"/>
              <w:rPr>
                <w:rFonts w:ascii="Times New Roman" w:hAnsi="Times New Roman" w:cs="Times New Roman"/>
                <w:sz w:val="24"/>
                <w:szCs w:val="24"/>
              </w:rPr>
            </w:pPr>
            <w:r w:rsidRPr="0078096F">
              <w:rPr>
                <w:rFonts w:ascii="Times New Roman" w:hAnsi="Times New Roman" w:cs="Times New Roman"/>
                <w:sz w:val="24"/>
                <w:szCs w:val="24"/>
              </w:rPr>
              <w:t>ОК 01, ОК 02, ОК 03, ОК 04, ОК 05, ОК 06, ОК 09</w:t>
            </w:r>
          </w:p>
        </w:tc>
      </w:tr>
      <w:tr w:rsidR="007B2C11" w:rsidRPr="0078096F" w14:paraId="14E0C436"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7426737"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697E7195"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i/>
                <w:sz w:val="24"/>
                <w:szCs w:val="24"/>
              </w:rPr>
              <w:t>Для чтения и изучения:</w:t>
            </w:r>
            <w:r w:rsidRPr="0078096F">
              <w:rPr>
                <w:rFonts w:ascii="Times New Roman" w:hAnsi="Times New Roman" w:cs="Times New Roman"/>
                <w:sz w:val="24"/>
                <w:szCs w:val="24"/>
              </w:rPr>
              <w:t xml:space="preserve"> роман «Мастер и Маргарита», роман «Белая гвардия» (один роман по выбору) </w:t>
            </w:r>
          </w:p>
          <w:p w14:paraId="32D861B5"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Style w:val="130"/>
                <w:rFonts w:ascii="Times New Roman" w:hAnsi="Times New Roman" w:cs="Times New Roman"/>
                <w:sz w:val="24"/>
                <w:szCs w:val="24"/>
              </w:rPr>
              <w:t xml:space="preserve">Михаил Афанасьевич Булгаков (1891–1940) «Изгнанник, избранник»: сведения из биографии (с обобщением ранее изученного) </w:t>
            </w:r>
          </w:p>
          <w:p w14:paraId="32292AE8"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Style w:val="130"/>
                <w:rFonts w:ascii="Times New Roman" w:hAnsi="Times New Roman" w:cs="Times New Roman"/>
                <w:sz w:val="24"/>
                <w:szCs w:val="24"/>
              </w:rPr>
              <w:t xml:space="preserve">Роман «Мастер и Маргарита».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Воланд и его свита). Сатира. Основные проблемы романа: </w:t>
            </w:r>
            <w:r w:rsidRPr="0078096F">
              <w:rPr>
                <w:rStyle w:val="130"/>
                <w:rFonts w:ascii="Times New Roman" w:hAnsi="Times New Roman" w:cs="Times New Roman"/>
                <w:sz w:val="24"/>
                <w:szCs w:val="24"/>
              </w:rPr>
              <w:t xml:space="preserve">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p w14:paraId="705FCB10"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Style w:val="130"/>
                <w:rFonts w:ascii="Times New Roman" w:hAnsi="Times New Roman" w:cs="Times New Roman"/>
                <w:sz w:val="24"/>
                <w:szCs w:val="24"/>
              </w:rPr>
              <w:t xml:space="preserve">или </w:t>
            </w:r>
          </w:p>
          <w:p w14:paraId="25FE1B47"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78096F">
              <w:rPr>
                <w:rStyle w:val="130"/>
                <w:rFonts w:ascii="Times New Roman" w:hAnsi="Times New Roman" w:cs="Times New Roman"/>
                <w:sz w:val="24"/>
                <w:szCs w:val="24"/>
              </w:rPr>
              <w:t>роман «Белая гвардия». История создания произведения. Смысл названия. Эпиг</w:t>
            </w:r>
            <w:r w:rsidRPr="0078096F">
              <w:rPr>
                <w:rStyle w:val="130"/>
                <w:rFonts w:ascii="Times New Roman" w:hAnsi="Times New Roman" w:cs="Times New Roman"/>
                <w:sz w:val="24"/>
                <w:szCs w:val="24"/>
              </w:rPr>
              <w:t>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w:t>
            </w:r>
            <w:r w:rsidRPr="0078096F">
              <w:rPr>
                <w:rStyle w:val="130"/>
                <w:rFonts w:ascii="Times New Roman" w:hAnsi="Times New Roman" w:cs="Times New Roman"/>
                <w:sz w:val="24"/>
                <w:szCs w:val="24"/>
              </w:rPr>
              <w:t>на</w:t>
            </w:r>
          </w:p>
        </w:tc>
        <w:tc>
          <w:tcPr>
            <w:tcW w:w="992" w:type="dxa"/>
            <w:tcBorders>
              <w:top w:val="single" w:sz="4" w:space="0" w:color="000000"/>
              <w:left w:val="single" w:sz="4" w:space="0" w:color="000000"/>
              <w:bottom w:val="single" w:sz="4" w:space="0" w:color="000000"/>
              <w:right w:val="single" w:sz="4" w:space="0" w:color="000000"/>
            </w:tcBorders>
          </w:tcPr>
          <w:p w14:paraId="20692D04"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w:t>
            </w:r>
          </w:p>
        </w:tc>
        <w:tc>
          <w:tcPr>
            <w:tcW w:w="1701" w:type="dxa"/>
            <w:vMerge/>
            <w:tcBorders>
              <w:top w:val="single" w:sz="4" w:space="0" w:color="000000"/>
              <w:left w:val="single" w:sz="4" w:space="0" w:color="000000"/>
              <w:bottom w:val="single" w:sz="4" w:space="0" w:color="000000"/>
              <w:right w:val="single" w:sz="4" w:space="0" w:color="000000"/>
            </w:tcBorders>
          </w:tcPr>
          <w:p w14:paraId="7DF0AB18"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0F033E85"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DD41546"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1C40E71D"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00EEFE5C"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2</w:t>
            </w:r>
          </w:p>
        </w:tc>
        <w:tc>
          <w:tcPr>
            <w:tcW w:w="1701" w:type="dxa"/>
            <w:vMerge/>
            <w:tcBorders>
              <w:top w:val="single" w:sz="4" w:space="0" w:color="000000"/>
              <w:left w:val="single" w:sz="4" w:space="0" w:color="000000"/>
              <w:bottom w:val="single" w:sz="4" w:space="0" w:color="000000"/>
              <w:right w:val="single" w:sz="4" w:space="0" w:color="000000"/>
            </w:tcBorders>
          </w:tcPr>
          <w:p w14:paraId="6BA0B316"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67A6F64F"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A822626"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3DFE2B43"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sz w:val="24"/>
                <w:szCs w:val="24"/>
              </w:rPr>
              <w:t xml:space="preserve">Анализ художественного текста, работа в малых группах по темам: «Своеобразие жанра и композиции произведения. Многомерность исторического пространства»; «Система образов»; «Эпическая широта с изображенной панорамы и </w:t>
            </w:r>
            <w:r w:rsidRPr="0078096F">
              <w:rPr>
                <w:rFonts w:ascii="Times New Roman" w:hAnsi="Times New Roman" w:cs="Times New Roman"/>
                <w:sz w:val="24"/>
                <w:szCs w:val="24"/>
              </w:rPr>
              <w:t>лиризм размышлений повествователя»; «Смысл финала»</w:t>
            </w:r>
          </w:p>
        </w:tc>
        <w:tc>
          <w:tcPr>
            <w:tcW w:w="992" w:type="dxa"/>
            <w:tcBorders>
              <w:top w:val="single" w:sz="4" w:space="0" w:color="000000"/>
              <w:left w:val="single" w:sz="4" w:space="0" w:color="000000"/>
              <w:bottom w:val="single" w:sz="4" w:space="0" w:color="000000"/>
              <w:right w:val="single" w:sz="4" w:space="0" w:color="000000"/>
            </w:tcBorders>
          </w:tcPr>
          <w:p w14:paraId="5ACE90AA"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1" w:type="dxa"/>
            <w:vMerge/>
            <w:tcBorders>
              <w:top w:val="single" w:sz="4" w:space="0" w:color="000000"/>
              <w:left w:val="single" w:sz="4" w:space="0" w:color="000000"/>
              <w:bottom w:val="single" w:sz="4" w:space="0" w:color="000000"/>
              <w:right w:val="single" w:sz="4" w:space="0" w:color="000000"/>
            </w:tcBorders>
          </w:tcPr>
          <w:p w14:paraId="4190B61B"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16E9A7F7" w14:textId="77777777" w:rsidTr="0078096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B442000"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Тема 4.10.</w:t>
            </w:r>
          </w:p>
          <w:p w14:paraId="4F8C57AC"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Нравственная проблематика произведений А.П. Платонова</w:t>
            </w:r>
          </w:p>
        </w:tc>
        <w:tc>
          <w:tcPr>
            <w:tcW w:w="9781" w:type="dxa"/>
            <w:tcBorders>
              <w:top w:val="single" w:sz="4" w:space="0" w:color="000000"/>
              <w:left w:val="single" w:sz="4" w:space="0" w:color="000000"/>
              <w:bottom w:val="single" w:sz="4" w:space="0" w:color="000000"/>
              <w:right w:val="single" w:sz="4" w:space="0" w:color="000000"/>
            </w:tcBorders>
          </w:tcPr>
          <w:p w14:paraId="560C39C0"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E10538B"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2</w:t>
            </w:r>
          </w:p>
        </w:tc>
        <w:tc>
          <w:tcPr>
            <w:tcW w:w="1701" w:type="dxa"/>
            <w:vMerge w:val="restart"/>
            <w:tcBorders>
              <w:top w:val="single" w:sz="4" w:space="0" w:color="000000"/>
              <w:left w:val="single" w:sz="4" w:space="0" w:color="000000"/>
              <w:bottom w:val="single" w:sz="4" w:space="0" w:color="000000"/>
              <w:right w:val="single" w:sz="4" w:space="0" w:color="000000"/>
            </w:tcBorders>
          </w:tcPr>
          <w:p w14:paraId="4361B857" w14:textId="77777777" w:rsidR="007B2C11" w:rsidRPr="0078096F" w:rsidRDefault="00837B7F" w:rsidP="0078096F">
            <w:pPr>
              <w:spacing w:after="0" w:line="240" w:lineRule="auto"/>
              <w:rPr>
                <w:rFonts w:ascii="Times New Roman" w:hAnsi="Times New Roman" w:cs="Times New Roman"/>
                <w:sz w:val="24"/>
                <w:szCs w:val="24"/>
              </w:rPr>
            </w:pPr>
            <w:r w:rsidRPr="0078096F">
              <w:rPr>
                <w:rFonts w:ascii="Times New Roman" w:hAnsi="Times New Roman" w:cs="Times New Roman"/>
                <w:sz w:val="24"/>
                <w:szCs w:val="24"/>
              </w:rPr>
              <w:t>ОК 01, ОК 02, ОК 03, ОК 04, ОК 05, ОК 06, ОК 09</w:t>
            </w:r>
          </w:p>
        </w:tc>
      </w:tr>
      <w:tr w:rsidR="007B2C11" w:rsidRPr="0078096F" w14:paraId="0B0641DF" w14:textId="77777777" w:rsidTr="0078096F">
        <w:trPr>
          <w:trHeight w:val="579"/>
        </w:trPr>
        <w:tc>
          <w:tcPr>
            <w:tcW w:w="3114" w:type="dxa"/>
            <w:vMerge/>
            <w:tcBorders>
              <w:top w:val="single" w:sz="4" w:space="0" w:color="000000"/>
              <w:left w:val="single" w:sz="4" w:space="0" w:color="000000"/>
              <w:bottom w:val="single" w:sz="4" w:space="0" w:color="000000"/>
              <w:right w:val="single" w:sz="4" w:space="0" w:color="000000"/>
            </w:tcBorders>
          </w:tcPr>
          <w:p w14:paraId="1CDD77B7"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774657CE"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i/>
                <w:sz w:val="24"/>
                <w:szCs w:val="24"/>
              </w:rPr>
              <w:t>Для чтения и изучения:</w:t>
            </w:r>
            <w:r w:rsidRPr="0078096F">
              <w:rPr>
                <w:rFonts w:ascii="Times New Roman" w:hAnsi="Times New Roman" w:cs="Times New Roman"/>
                <w:sz w:val="24"/>
                <w:szCs w:val="24"/>
              </w:rPr>
              <w:t xml:space="preserve"> Рассказы и повести (одно произведение по выбору): «В прекрасном и яростном мире», «Котлован», «Возвращение» и другие</w:t>
            </w:r>
          </w:p>
        </w:tc>
        <w:tc>
          <w:tcPr>
            <w:tcW w:w="992" w:type="dxa"/>
            <w:tcBorders>
              <w:top w:val="single" w:sz="4" w:space="0" w:color="000000"/>
              <w:left w:val="single" w:sz="4" w:space="0" w:color="000000"/>
              <w:bottom w:val="single" w:sz="4" w:space="0" w:color="000000"/>
              <w:right w:val="single" w:sz="4" w:space="0" w:color="000000"/>
            </w:tcBorders>
          </w:tcPr>
          <w:p w14:paraId="60A3801B"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w:t>
            </w:r>
          </w:p>
        </w:tc>
        <w:tc>
          <w:tcPr>
            <w:tcW w:w="1701" w:type="dxa"/>
            <w:vMerge/>
            <w:tcBorders>
              <w:top w:val="single" w:sz="4" w:space="0" w:color="000000"/>
              <w:left w:val="single" w:sz="4" w:space="0" w:color="000000"/>
              <w:bottom w:val="single" w:sz="4" w:space="0" w:color="000000"/>
              <w:right w:val="single" w:sz="4" w:space="0" w:color="000000"/>
            </w:tcBorders>
          </w:tcPr>
          <w:p w14:paraId="7B7678D3"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2639ABBD"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A19CE5F"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1B0EDB7F"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24074778"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2</w:t>
            </w:r>
          </w:p>
        </w:tc>
        <w:tc>
          <w:tcPr>
            <w:tcW w:w="1701" w:type="dxa"/>
            <w:vMerge/>
            <w:tcBorders>
              <w:top w:val="single" w:sz="4" w:space="0" w:color="000000"/>
              <w:left w:val="single" w:sz="4" w:space="0" w:color="000000"/>
              <w:bottom w:val="single" w:sz="4" w:space="0" w:color="000000"/>
              <w:right w:val="single" w:sz="4" w:space="0" w:color="000000"/>
            </w:tcBorders>
          </w:tcPr>
          <w:p w14:paraId="464D8023"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317D6084"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D7E3027"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3D0A0E60"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sz w:val="24"/>
                <w:szCs w:val="24"/>
              </w:rPr>
              <w:t xml:space="preserve">Этапы творческого пути Андрея Платонова (Андрей Платонович Климентов). Анализ </w:t>
            </w:r>
            <w:r w:rsidRPr="0078096F">
              <w:rPr>
                <w:rFonts w:ascii="Times New Roman" w:hAnsi="Times New Roman" w:cs="Times New Roman"/>
                <w:sz w:val="24"/>
                <w:szCs w:val="24"/>
              </w:rPr>
              <w:t>художественного текста, работа в малых группах по темам: «Картины жизни и творчества А. П. Платонова»; «Утопические идеи произведений писателя»; «Особый тип платоновского героя»; «Высокий пафос и острая сатира произведений Платонова»; «Самобытность языка и</w:t>
            </w:r>
            <w:r w:rsidRPr="0078096F">
              <w:rPr>
                <w:rFonts w:ascii="Times New Roman" w:hAnsi="Times New Roman" w:cs="Times New Roman"/>
                <w:sz w:val="24"/>
                <w:szCs w:val="24"/>
              </w:rPr>
              <w:t xml:space="preserve"> стиля писателя»</w:t>
            </w:r>
          </w:p>
        </w:tc>
        <w:tc>
          <w:tcPr>
            <w:tcW w:w="992" w:type="dxa"/>
            <w:tcBorders>
              <w:top w:val="single" w:sz="4" w:space="0" w:color="000000"/>
              <w:left w:val="single" w:sz="4" w:space="0" w:color="000000"/>
              <w:bottom w:val="single" w:sz="4" w:space="0" w:color="000000"/>
              <w:right w:val="single" w:sz="4" w:space="0" w:color="000000"/>
            </w:tcBorders>
          </w:tcPr>
          <w:p w14:paraId="45D65A48"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1" w:type="dxa"/>
            <w:vMerge/>
            <w:tcBorders>
              <w:top w:val="single" w:sz="4" w:space="0" w:color="000000"/>
              <w:left w:val="single" w:sz="4" w:space="0" w:color="000000"/>
              <w:bottom w:val="single" w:sz="4" w:space="0" w:color="000000"/>
              <w:right w:val="single" w:sz="4" w:space="0" w:color="000000"/>
            </w:tcBorders>
          </w:tcPr>
          <w:p w14:paraId="4B525B17"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36E4DB2C" w14:textId="77777777" w:rsidTr="0078096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31EC75A8"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 xml:space="preserve">Тема 4.11. </w:t>
            </w:r>
          </w:p>
          <w:p w14:paraId="576A6F5E"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lastRenderedPageBreak/>
              <w:t>Основные мотивы лирики А.Т. Твардовского. Тема Великой Отечественной войны в стихотворениях поэта</w:t>
            </w:r>
          </w:p>
        </w:tc>
        <w:tc>
          <w:tcPr>
            <w:tcW w:w="9781" w:type="dxa"/>
            <w:tcBorders>
              <w:top w:val="single" w:sz="4" w:space="0" w:color="000000"/>
              <w:left w:val="single" w:sz="4" w:space="0" w:color="000000"/>
              <w:bottom w:val="single" w:sz="4" w:space="0" w:color="000000"/>
              <w:right w:val="single" w:sz="4" w:space="0" w:color="000000"/>
            </w:tcBorders>
          </w:tcPr>
          <w:p w14:paraId="293F51FA"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D389BB7"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2</w:t>
            </w:r>
          </w:p>
        </w:tc>
        <w:tc>
          <w:tcPr>
            <w:tcW w:w="1701" w:type="dxa"/>
            <w:vMerge w:val="restart"/>
            <w:tcBorders>
              <w:top w:val="single" w:sz="4" w:space="0" w:color="000000"/>
              <w:left w:val="single" w:sz="4" w:space="0" w:color="000000"/>
              <w:bottom w:val="single" w:sz="4" w:space="0" w:color="000000"/>
              <w:right w:val="single" w:sz="4" w:space="0" w:color="000000"/>
            </w:tcBorders>
          </w:tcPr>
          <w:p w14:paraId="7FBAA8A6" w14:textId="77777777" w:rsidR="007B2C11" w:rsidRPr="0078096F" w:rsidRDefault="00837B7F" w:rsidP="0078096F">
            <w:pPr>
              <w:spacing w:after="0" w:line="240" w:lineRule="auto"/>
              <w:rPr>
                <w:rFonts w:ascii="Times New Roman" w:hAnsi="Times New Roman" w:cs="Times New Roman"/>
                <w:sz w:val="24"/>
                <w:szCs w:val="24"/>
              </w:rPr>
            </w:pPr>
            <w:r w:rsidRPr="0078096F">
              <w:rPr>
                <w:rFonts w:ascii="Times New Roman" w:hAnsi="Times New Roman" w:cs="Times New Roman"/>
                <w:sz w:val="24"/>
                <w:szCs w:val="24"/>
              </w:rPr>
              <w:t>ОК 01, ОК 02, ОК 03, ОК 04, ОК 05, ОК 06, ОК 09</w:t>
            </w:r>
          </w:p>
        </w:tc>
      </w:tr>
      <w:tr w:rsidR="007B2C11" w:rsidRPr="0078096F" w14:paraId="03E8FF62"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4B8EBFF"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45425447"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i/>
                <w:sz w:val="24"/>
                <w:szCs w:val="24"/>
              </w:rPr>
              <w:t>Для чтения и изучения:</w:t>
            </w:r>
            <w:r w:rsidRPr="0078096F">
              <w:rPr>
                <w:rFonts w:ascii="Times New Roman" w:hAnsi="Times New Roman" w:cs="Times New Roman"/>
                <w:sz w:val="24"/>
                <w:szCs w:val="24"/>
              </w:rPr>
              <w:t xml:space="preserve"> стихотворения (не менее двух по выбору): «Вся суть в одном единственном завете…», «Памяти матери» («В краю, куда их вывезли гуртом…»), «Я знаю, никакой моей вины…», «Дробится рваный цоколь монумента...» и другие</w:t>
            </w:r>
          </w:p>
        </w:tc>
        <w:tc>
          <w:tcPr>
            <w:tcW w:w="992" w:type="dxa"/>
            <w:tcBorders>
              <w:top w:val="single" w:sz="4" w:space="0" w:color="000000"/>
              <w:left w:val="single" w:sz="4" w:space="0" w:color="000000"/>
              <w:bottom w:val="single" w:sz="4" w:space="0" w:color="000000"/>
              <w:right w:val="single" w:sz="4" w:space="0" w:color="000000"/>
            </w:tcBorders>
          </w:tcPr>
          <w:p w14:paraId="1CA7FBF1"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w:t>
            </w:r>
          </w:p>
        </w:tc>
        <w:tc>
          <w:tcPr>
            <w:tcW w:w="1701" w:type="dxa"/>
            <w:vMerge/>
            <w:tcBorders>
              <w:top w:val="single" w:sz="4" w:space="0" w:color="000000"/>
              <w:left w:val="single" w:sz="4" w:space="0" w:color="000000"/>
              <w:bottom w:val="single" w:sz="4" w:space="0" w:color="000000"/>
              <w:right w:val="single" w:sz="4" w:space="0" w:color="000000"/>
            </w:tcBorders>
          </w:tcPr>
          <w:p w14:paraId="7378FF59"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0D32CF10"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C9A046E"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5BA8C1C8"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741EFCFB"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2</w:t>
            </w:r>
          </w:p>
        </w:tc>
        <w:tc>
          <w:tcPr>
            <w:tcW w:w="1701" w:type="dxa"/>
            <w:vMerge/>
            <w:tcBorders>
              <w:top w:val="single" w:sz="4" w:space="0" w:color="000000"/>
              <w:left w:val="single" w:sz="4" w:space="0" w:color="000000"/>
              <w:bottom w:val="single" w:sz="4" w:space="0" w:color="000000"/>
              <w:right w:val="single" w:sz="4" w:space="0" w:color="000000"/>
            </w:tcBorders>
          </w:tcPr>
          <w:p w14:paraId="63DC1587"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3CC7594F"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13E4551"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7CF63094"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Выразительное чтение наизусть лирического произведения (по выбору из перечня)</w:t>
            </w:r>
          </w:p>
          <w:p w14:paraId="0BB29D39"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sz w:val="24"/>
                <w:szCs w:val="24"/>
              </w:rPr>
              <w:t xml:space="preserve">Работа с </w:t>
            </w:r>
            <w:proofErr w:type="spellStart"/>
            <w:r w:rsidRPr="0078096F">
              <w:rPr>
                <w:rFonts w:ascii="Times New Roman" w:hAnsi="Times New Roman" w:cs="Times New Roman"/>
                <w:sz w:val="24"/>
                <w:szCs w:val="24"/>
              </w:rPr>
              <w:t>инфоресурсами</w:t>
            </w:r>
            <w:proofErr w:type="spellEnd"/>
            <w:r w:rsidRPr="0078096F">
              <w:rPr>
                <w:rFonts w:ascii="Times New Roman" w:hAnsi="Times New Roman" w:cs="Times New Roman"/>
                <w:sz w:val="24"/>
                <w:szCs w:val="24"/>
              </w:rPr>
              <w:t>: подготовка презентации / постера, коллажа / видеоролика или др. формате (по выбору) по темам: «Страницы жизни и творчества А.Т. Твардовского»; «Тематика и</w:t>
            </w:r>
            <w:r w:rsidRPr="0078096F">
              <w:rPr>
                <w:rFonts w:ascii="Times New Roman" w:hAnsi="Times New Roman" w:cs="Times New Roman"/>
                <w:sz w:val="24"/>
                <w:szCs w:val="24"/>
              </w:rPr>
              <w:t xml:space="preserve"> проблематика произведений автора»; «Основные мотивы лирики Твардовского»; «Поэт и время»; «Тема Великой Отечественной войны»; «Тема памяти. Доверительность и исповедальность лирической интонации Твардовского»</w:t>
            </w:r>
          </w:p>
        </w:tc>
        <w:tc>
          <w:tcPr>
            <w:tcW w:w="992" w:type="dxa"/>
            <w:tcBorders>
              <w:top w:val="single" w:sz="4" w:space="0" w:color="000000"/>
              <w:left w:val="single" w:sz="4" w:space="0" w:color="000000"/>
              <w:bottom w:val="single" w:sz="4" w:space="0" w:color="000000"/>
              <w:right w:val="single" w:sz="4" w:space="0" w:color="000000"/>
            </w:tcBorders>
          </w:tcPr>
          <w:p w14:paraId="5E464622"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1" w:type="dxa"/>
            <w:vMerge/>
            <w:tcBorders>
              <w:top w:val="single" w:sz="4" w:space="0" w:color="000000"/>
              <w:left w:val="single" w:sz="4" w:space="0" w:color="000000"/>
              <w:bottom w:val="single" w:sz="4" w:space="0" w:color="000000"/>
              <w:right w:val="single" w:sz="4" w:space="0" w:color="000000"/>
            </w:tcBorders>
          </w:tcPr>
          <w:p w14:paraId="48FD698E"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1F8F9FD1" w14:textId="77777777" w:rsidTr="0078096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6B9F4AE"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Тема 4.12.</w:t>
            </w:r>
          </w:p>
          <w:p w14:paraId="66EC8DE7"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 xml:space="preserve">Проза о Великой </w:t>
            </w:r>
            <w:r w:rsidRPr="0078096F">
              <w:rPr>
                <w:rFonts w:ascii="Times New Roman" w:hAnsi="Times New Roman" w:cs="Times New Roman"/>
                <w:b/>
                <w:sz w:val="24"/>
                <w:szCs w:val="24"/>
              </w:rPr>
              <w:t>Отечественной войне. Историческая правда и нравственная проблематика произведений о Великой Отечественной войне</w:t>
            </w:r>
          </w:p>
        </w:tc>
        <w:tc>
          <w:tcPr>
            <w:tcW w:w="9781" w:type="dxa"/>
            <w:tcBorders>
              <w:top w:val="single" w:sz="4" w:space="0" w:color="000000"/>
              <w:left w:val="single" w:sz="4" w:space="0" w:color="000000"/>
              <w:bottom w:val="single" w:sz="4" w:space="0" w:color="000000"/>
              <w:right w:val="single" w:sz="4" w:space="0" w:color="000000"/>
            </w:tcBorders>
          </w:tcPr>
          <w:p w14:paraId="1C0CB6D4"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ECEA9AD"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2</w:t>
            </w:r>
          </w:p>
        </w:tc>
        <w:tc>
          <w:tcPr>
            <w:tcW w:w="1701" w:type="dxa"/>
            <w:vMerge w:val="restart"/>
            <w:tcBorders>
              <w:top w:val="single" w:sz="4" w:space="0" w:color="000000"/>
              <w:left w:val="single" w:sz="4" w:space="0" w:color="000000"/>
              <w:bottom w:val="single" w:sz="4" w:space="0" w:color="000000"/>
              <w:right w:val="single" w:sz="4" w:space="0" w:color="000000"/>
            </w:tcBorders>
          </w:tcPr>
          <w:p w14:paraId="49501056"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78096F">
              <w:rPr>
                <w:rFonts w:ascii="Times New Roman" w:hAnsi="Times New Roman" w:cs="Times New Roman"/>
                <w:sz w:val="24"/>
                <w:szCs w:val="24"/>
              </w:rPr>
              <w:t>ОК 01, ОК 02, ОК 03, ОК 04, ОК 05, ОК 06, ОК 09</w:t>
            </w:r>
          </w:p>
        </w:tc>
      </w:tr>
      <w:tr w:rsidR="007B2C11" w:rsidRPr="0078096F" w14:paraId="6E0613CC"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3F2CFF8"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75213C06"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i/>
                <w:sz w:val="24"/>
                <w:szCs w:val="24"/>
              </w:rPr>
              <w:t>Для чтения и изучения:</w:t>
            </w:r>
            <w:r w:rsidRPr="0078096F">
              <w:rPr>
                <w:rFonts w:ascii="Times New Roman" w:hAnsi="Times New Roman" w:cs="Times New Roman"/>
                <w:sz w:val="24"/>
                <w:szCs w:val="24"/>
              </w:rPr>
              <w:t xml:space="preserve"> проза о Великой Отечественной войне (по одному произведению не менее чем двух писателей по выбору). Например, В. П. Астафьев «Пастух и пастушка», «Звездопад»; Ю. В. Бондарев «Горячий снег»; В. В. Быков «Обелиск», «Сотников», «Альпийская баллада»; Б. Л. Ва</w:t>
            </w:r>
            <w:r w:rsidRPr="0078096F">
              <w:rPr>
                <w:rFonts w:ascii="Times New Roman" w:hAnsi="Times New Roman" w:cs="Times New Roman"/>
                <w:sz w:val="24"/>
                <w:szCs w:val="24"/>
              </w:rPr>
              <w:t>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w:t>
            </w:r>
            <w:r w:rsidRPr="0078096F">
              <w:rPr>
                <w:rFonts w:ascii="Times New Roman" w:hAnsi="Times New Roman" w:cs="Times New Roman"/>
                <w:sz w:val="24"/>
                <w:szCs w:val="24"/>
              </w:rPr>
              <w:t>; С.С. Смирнов «Брестская крепость». Тема Великой Отечественной войны в прозе (обзор)</w:t>
            </w:r>
          </w:p>
        </w:tc>
        <w:tc>
          <w:tcPr>
            <w:tcW w:w="992" w:type="dxa"/>
            <w:tcBorders>
              <w:top w:val="single" w:sz="4" w:space="0" w:color="000000"/>
              <w:left w:val="single" w:sz="4" w:space="0" w:color="000000"/>
              <w:bottom w:val="single" w:sz="4" w:space="0" w:color="000000"/>
              <w:right w:val="single" w:sz="4" w:space="0" w:color="000000"/>
            </w:tcBorders>
          </w:tcPr>
          <w:p w14:paraId="1708B7B4"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w:t>
            </w:r>
          </w:p>
        </w:tc>
        <w:tc>
          <w:tcPr>
            <w:tcW w:w="1701" w:type="dxa"/>
            <w:vMerge/>
            <w:tcBorders>
              <w:top w:val="single" w:sz="4" w:space="0" w:color="000000"/>
              <w:left w:val="single" w:sz="4" w:space="0" w:color="000000"/>
              <w:bottom w:val="single" w:sz="4" w:space="0" w:color="000000"/>
              <w:right w:val="single" w:sz="4" w:space="0" w:color="000000"/>
            </w:tcBorders>
          </w:tcPr>
          <w:p w14:paraId="447C423E"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08CB1D43"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A3259B0"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78A7BA62"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5A62EC5"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2</w:t>
            </w:r>
          </w:p>
        </w:tc>
        <w:tc>
          <w:tcPr>
            <w:tcW w:w="1701" w:type="dxa"/>
            <w:vMerge/>
            <w:tcBorders>
              <w:top w:val="single" w:sz="4" w:space="0" w:color="000000"/>
              <w:left w:val="single" w:sz="4" w:space="0" w:color="000000"/>
              <w:bottom w:val="single" w:sz="4" w:space="0" w:color="000000"/>
              <w:right w:val="single" w:sz="4" w:space="0" w:color="000000"/>
            </w:tcBorders>
          </w:tcPr>
          <w:p w14:paraId="635D2E6E"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71F626EB"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32E4B02"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52008A5B"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sz w:val="24"/>
                <w:szCs w:val="24"/>
              </w:rPr>
              <w:t xml:space="preserve">Работа в малых группах с </w:t>
            </w:r>
            <w:proofErr w:type="spellStart"/>
            <w:r w:rsidRPr="0078096F">
              <w:rPr>
                <w:rFonts w:ascii="Times New Roman" w:hAnsi="Times New Roman" w:cs="Times New Roman"/>
                <w:sz w:val="24"/>
                <w:szCs w:val="24"/>
              </w:rPr>
              <w:t>инфоресурсами</w:t>
            </w:r>
            <w:proofErr w:type="spellEnd"/>
            <w:r w:rsidRPr="0078096F">
              <w:rPr>
                <w:rFonts w:ascii="Times New Roman" w:hAnsi="Times New Roman" w:cs="Times New Roman"/>
                <w:sz w:val="24"/>
                <w:szCs w:val="24"/>
              </w:rPr>
              <w:t xml:space="preserve">: по темам «Чтение и анализ ключевого эпизода из произведений не менее двух писателей»; </w:t>
            </w:r>
            <w:r w:rsidRPr="0078096F">
              <w:rPr>
                <w:rFonts w:ascii="Times New Roman" w:hAnsi="Times New Roman" w:cs="Times New Roman"/>
                <w:sz w:val="24"/>
                <w:szCs w:val="24"/>
              </w:rPr>
              <w:t>«Человек на войне. Историческая правда художественных произведений о Великой Отечественной войне»; «Своеобразие «лейтенантской» прозы»; «Героизм и мужество защитников Отечества»; «Традиции реалистической прозы о войне в русской литературе». Экранизация про</w:t>
            </w:r>
            <w:r w:rsidRPr="0078096F">
              <w:rPr>
                <w:rFonts w:ascii="Times New Roman" w:hAnsi="Times New Roman" w:cs="Times New Roman"/>
                <w:sz w:val="24"/>
                <w:szCs w:val="24"/>
              </w:rPr>
              <w:t>изведений о Великой Отечественной войне</w:t>
            </w:r>
          </w:p>
        </w:tc>
        <w:tc>
          <w:tcPr>
            <w:tcW w:w="992" w:type="dxa"/>
            <w:tcBorders>
              <w:top w:val="single" w:sz="4" w:space="0" w:color="000000"/>
              <w:left w:val="single" w:sz="4" w:space="0" w:color="000000"/>
              <w:bottom w:val="single" w:sz="4" w:space="0" w:color="000000"/>
              <w:right w:val="single" w:sz="4" w:space="0" w:color="000000"/>
            </w:tcBorders>
          </w:tcPr>
          <w:p w14:paraId="79C89DFF"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1" w:type="dxa"/>
            <w:vMerge/>
            <w:tcBorders>
              <w:top w:val="single" w:sz="4" w:space="0" w:color="000000"/>
              <w:left w:val="single" w:sz="4" w:space="0" w:color="000000"/>
              <w:bottom w:val="single" w:sz="4" w:space="0" w:color="000000"/>
              <w:right w:val="single" w:sz="4" w:space="0" w:color="000000"/>
            </w:tcBorders>
          </w:tcPr>
          <w:p w14:paraId="206230C8"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42520C6B" w14:textId="77777777" w:rsidTr="0078096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B400367"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Тема 4.13.</w:t>
            </w:r>
          </w:p>
          <w:p w14:paraId="31CF4DFA"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 xml:space="preserve">Жизненная правда и нравственная проблематика романов </w:t>
            </w:r>
            <w:r w:rsidRPr="0078096F">
              <w:rPr>
                <w:rFonts w:ascii="Times New Roman" w:hAnsi="Times New Roman" w:cs="Times New Roman"/>
                <w:b/>
                <w:sz w:val="24"/>
                <w:szCs w:val="24"/>
              </w:rPr>
              <w:lastRenderedPageBreak/>
              <w:t>А.А. Фадеева «Молодая гвардия» и В.О. Богомолова «В августе сорок четвёртого»</w:t>
            </w:r>
          </w:p>
        </w:tc>
        <w:tc>
          <w:tcPr>
            <w:tcW w:w="9781" w:type="dxa"/>
            <w:tcBorders>
              <w:top w:val="single" w:sz="4" w:space="0" w:color="000000"/>
              <w:left w:val="single" w:sz="4" w:space="0" w:color="000000"/>
              <w:bottom w:val="single" w:sz="4" w:space="0" w:color="000000"/>
              <w:right w:val="single" w:sz="4" w:space="0" w:color="000000"/>
            </w:tcBorders>
          </w:tcPr>
          <w:p w14:paraId="78EF3533"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BD8ED60"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2</w:t>
            </w:r>
          </w:p>
        </w:tc>
        <w:tc>
          <w:tcPr>
            <w:tcW w:w="1701" w:type="dxa"/>
            <w:vMerge w:val="restart"/>
            <w:tcBorders>
              <w:top w:val="single" w:sz="4" w:space="0" w:color="000000"/>
              <w:left w:val="single" w:sz="4" w:space="0" w:color="000000"/>
              <w:bottom w:val="single" w:sz="4" w:space="0" w:color="000000"/>
              <w:right w:val="single" w:sz="4" w:space="0" w:color="000000"/>
            </w:tcBorders>
          </w:tcPr>
          <w:p w14:paraId="1C173B7E"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78096F">
              <w:rPr>
                <w:rFonts w:ascii="Times New Roman" w:hAnsi="Times New Roman" w:cs="Times New Roman"/>
                <w:sz w:val="24"/>
                <w:szCs w:val="24"/>
              </w:rPr>
              <w:t xml:space="preserve">ОК 01, ОК 02, ОК 03, ОК 04, ОК 05, ОК </w:t>
            </w:r>
            <w:r w:rsidRPr="0078096F">
              <w:rPr>
                <w:rFonts w:ascii="Times New Roman" w:hAnsi="Times New Roman" w:cs="Times New Roman"/>
                <w:sz w:val="24"/>
                <w:szCs w:val="24"/>
              </w:rPr>
              <w:t>06, ОК 09</w:t>
            </w:r>
          </w:p>
        </w:tc>
      </w:tr>
      <w:tr w:rsidR="007B2C11" w:rsidRPr="0078096F" w14:paraId="7573610E"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0B32ED3"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55183935"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i/>
                <w:sz w:val="24"/>
                <w:szCs w:val="24"/>
              </w:rPr>
              <w:t>Для чтения и изучения:</w:t>
            </w:r>
            <w:r w:rsidRPr="0078096F">
              <w:rPr>
                <w:rFonts w:ascii="Times New Roman" w:hAnsi="Times New Roman" w:cs="Times New Roman"/>
                <w:sz w:val="24"/>
                <w:szCs w:val="24"/>
              </w:rPr>
              <w:t xml:space="preserve"> роман А.А. Фадеева «Молодая гвардия», В.О. Богомолова «В августе сорок четвёртого»</w:t>
            </w:r>
          </w:p>
        </w:tc>
        <w:tc>
          <w:tcPr>
            <w:tcW w:w="992" w:type="dxa"/>
            <w:tcBorders>
              <w:top w:val="single" w:sz="4" w:space="0" w:color="000000"/>
              <w:left w:val="single" w:sz="4" w:space="0" w:color="000000"/>
              <w:bottom w:val="single" w:sz="4" w:space="0" w:color="000000"/>
              <w:right w:val="single" w:sz="4" w:space="0" w:color="000000"/>
            </w:tcBorders>
          </w:tcPr>
          <w:p w14:paraId="1D5776F4"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1" w:type="dxa"/>
            <w:vMerge/>
            <w:tcBorders>
              <w:top w:val="single" w:sz="4" w:space="0" w:color="000000"/>
              <w:left w:val="single" w:sz="4" w:space="0" w:color="000000"/>
              <w:bottom w:val="single" w:sz="4" w:space="0" w:color="000000"/>
              <w:right w:val="single" w:sz="4" w:space="0" w:color="000000"/>
            </w:tcBorders>
          </w:tcPr>
          <w:p w14:paraId="3F7B3A2B"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67CB0EFA"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65F4354"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6FA6E76C"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71090860"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2</w:t>
            </w:r>
          </w:p>
        </w:tc>
        <w:tc>
          <w:tcPr>
            <w:tcW w:w="1701" w:type="dxa"/>
            <w:vMerge/>
            <w:tcBorders>
              <w:top w:val="single" w:sz="4" w:space="0" w:color="000000"/>
              <w:left w:val="single" w:sz="4" w:space="0" w:color="000000"/>
              <w:bottom w:val="single" w:sz="4" w:space="0" w:color="000000"/>
              <w:right w:val="single" w:sz="4" w:space="0" w:color="000000"/>
            </w:tcBorders>
          </w:tcPr>
          <w:p w14:paraId="02934BAE"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202A0F98" w14:textId="77777777" w:rsidTr="0078096F">
        <w:trPr>
          <w:trHeight w:val="1239"/>
        </w:trPr>
        <w:tc>
          <w:tcPr>
            <w:tcW w:w="3114" w:type="dxa"/>
            <w:vMerge/>
            <w:tcBorders>
              <w:top w:val="single" w:sz="4" w:space="0" w:color="000000"/>
              <w:left w:val="single" w:sz="4" w:space="0" w:color="000000"/>
              <w:bottom w:val="single" w:sz="4" w:space="0" w:color="000000"/>
              <w:right w:val="single" w:sz="4" w:space="0" w:color="000000"/>
            </w:tcBorders>
          </w:tcPr>
          <w:p w14:paraId="740A7293"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4FDA5582"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sz w:val="24"/>
                <w:szCs w:val="24"/>
              </w:rPr>
              <w:t xml:space="preserve">Чтение и анализ эпизодов романа. Жизненная правда и художественный вымысел. Система образов в романе </w:t>
            </w:r>
            <w:r w:rsidRPr="0078096F">
              <w:rPr>
                <w:rFonts w:ascii="Times New Roman" w:hAnsi="Times New Roman" w:cs="Times New Roman"/>
                <w:sz w:val="24"/>
                <w:szCs w:val="24"/>
              </w:rPr>
              <w:t>«Молодая гвардия». Героизм и мужество молодогвардейцев. Экранизация романа. Групповая работа по вопросам: «Чтение и анализ эпизодов романа» / «Мужество и героизм защитников Родины» / «Экранизации романа»</w:t>
            </w:r>
          </w:p>
        </w:tc>
        <w:tc>
          <w:tcPr>
            <w:tcW w:w="992" w:type="dxa"/>
            <w:tcBorders>
              <w:top w:val="single" w:sz="4" w:space="0" w:color="000000"/>
              <w:left w:val="single" w:sz="4" w:space="0" w:color="000000"/>
              <w:bottom w:val="single" w:sz="4" w:space="0" w:color="000000"/>
              <w:right w:val="single" w:sz="4" w:space="0" w:color="000000"/>
            </w:tcBorders>
          </w:tcPr>
          <w:p w14:paraId="060F297B"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1" w:type="dxa"/>
            <w:vMerge/>
            <w:tcBorders>
              <w:top w:val="single" w:sz="4" w:space="0" w:color="000000"/>
              <w:left w:val="single" w:sz="4" w:space="0" w:color="000000"/>
              <w:bottom w:val="single" w:sz="4" w:space="0" w:color="000000"/>
              <w:right w:val="single" w:sz="4" w:space="0" w:color="000000"/>
            </w:tcBorders>
          </w:tcPr>
          <w:p w14:paraId="0EB71194"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4BE2A31B" w14:textId="77777777" w:rsidTr="0078096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8A4EFDF"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Тема 4.14.</w:t>
            </w:r>
          </w:p>
          <w:p w14:paraId="3A92F396"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 xml:space="preserve">Поэзия о Великой </w:t>
            </w:r>
            <w:r w:rsidRPr="0078096F">
              <w:rPr>
                <w:rFonts w:ascii="Times New Roman" w:hAnsi="Times New Roman" w:cs="Times New Roman"/>
                <w:b/>
                <w:sz w:val="24"/>
                <w:szCs w:val="24"/>
              </w:rPr>
              <w:t>Отечественной войне. Проблема исторической памяти в стихотворениях о Великой Отечественной войне</w:t>
            </w:r>
          </w:p>
          <w:p w14:paraId="32979676"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7C7405F4"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A1560B9"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2</w:t>
            </w:r>
          </w:p>
        </w:tc>
        <w:tc>
          <w:tcPr>
            <w:tcW w:w="1701" w:type="dxa"/>
            <w:vMerge w:val="restart"/>
            <w:tcBorders>
              <w:top w:val="single" w:sz="4" w:space="0" w:color="000000"/>
              <w:left w:val="single" w:sz="4" w:space="0" w:color="000000"/>
              <w:bottom w:val="single" w:sz="4" w:space="0" w:color="000000"/>
              <w:right w:val="single" w:sz="4" w:space="0" w:color="000000"/>
            </w:tcBorders>
          </w:tcPr>
          <w:p w14:paraId="712C4F14"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78096F">
              <w:rPr>
                <w:rFonts w:ascii="Times New Roman" w:hAnsi="Times New Roman" w:cs="Times New Roman"/>
                <w:sz w:val="24"/>
                <w:szCs w:val="24"/>
              </w:rPr>
              <w:t>ОК 01, ОК 02, ОК 03, ОК 04, ОК 05, ОК 06, ОК 09</w:t>
            </w:r>
          </w:p>
        </w:tc>
      </w:tr>
      <w:tr w:rsidR="007B2C11" w:rsidRPr="0078096F" w14:paraId="723C48E2"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09831ED"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79C0393F"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i/>
                <w:sz w:val="24"/>
                <w:szCs w:val="24"/>
              </w:rPr>
              <w:t>Для чтения и изучения:</w:t>
            </w:r>
            <w:r w:rsidRPr="0078096F">
              <w:rPr>
                <w:rFonts w:ascii="Times New Roman" w:hAnsi="Times New Roman" w:cs="Times New Roman"/>
                <w:sz w:val="24"/>
                <w:szCs w:val="24"/>
              </w:rPr>
              <w:t xml:space="preserve"> поэзия о Великой Отечественной войне. Стихотворения (по одному стихотворению не менее чем двух поэтов по выбору) Ю. В. Друниной, М. В. Исаковского, Ю. Д. Левитанского, С. С. Орлова, Д. С. Самойлова, К. М. Симонова, Б. А. Слуцкого</w:t>
            </w:r>
          </w:p>
        </w:tc>
        <w:tc>
          <w:tcPr>
            <w:tcW w:w="992" w:type="dxa"/>
            <w:tcBorders>
              <w:top w:val="single" w:sz="4" w:space="0" w:color="000000"/>
              <w:left w:val="single" w:sz="4" w:space="0" w:color="000000"/>
              <w:bottom w:val="single" w:sz="4" w:space="0" w:color="000000"/>
              <w:right w:val="single" w:sz="4" w:space="0" w:color="000000"/>
            </w:tcBorders>
          </w:tcPr>
          <w:p w14:paraId="5E611228"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w:t>
            </w:r>
          </w:p>
        </w:tc>
        <w:tc>
          <w:tcPr>
            <w:tcW w:w="1701" w:type="dxa"/>
            <w:vMerge/>
            <w:tcBorders>
              <w:top w:val="single" w:sz="4" w:space="0" w:color="000000"/>
              <w:left w:val="single" w:sz="4" w:space="0" w:color="000000"/>
              <w:bottom w:val="single" w:sz="4" w:space="0" w:color="000000"/>
              <w:right w:val="single" w:sz="4" w:space="0" w:color="000000"/>
            </w:tcBorders>
          </w:tcPr>
          <w:p w14:paraId="4D027481"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4D40C91B"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DC50602"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5A843099"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1C494E6D"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2</w:t>
            </w:r>
          </w:p>
        </w:tc>
        <w:tc>
          <w:tcPr>
            <w:tcW w:w="1701" w:type="dxa"/>
            <w:vMerge/>
            <w:tcBorders>
              <w:top w:val="single" w:sz="4" w:space="0" w:color="000000"/>
              <w:left w:val="single" w:sz="4" w:space="0" w:color="000000"/>
              <w:bottom w:val="single" w:sz="4" w:space="0" w:color="000000"/>
              <w:right w:val="single" w:sz="4" w:space="0" w:color="000000"/>
            </w:tcBorders>
          </w:tcPr>
          <w:p w14:paraId="43527434"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0ECD5348"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96FDEF5"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63C94826"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Анализ и чтение не менее двух стихотворений, их сопоставление. Проблема исторической памяти в лирических произведениях о Великой Отечественной войне.</w:t>
            </w:r>
          </w:p>
          <w:p w14:paraId="3BE1D044" w14:textId="77777777" w:rsidR="007B2C11" w:rsidRPr="0078096F" w:rsidRDefault="00837B7F" w:rsidP="0078096F">
            <w:pPr>
              <w:spacing w:after="0" w:line="240" w:lineRule="auto"/>
              <w:jc w:val="both"/>
              <w:rPr>
                <w:rFonts w:ascii="Times New Roman" w:hAnsi="Times New Roman" w:cs="Times New Roman"/>
                <w:b/>
                <w:i/>
                <w:sz w:val="24"/>
                <w:szCs w:val="24"/>
              </w:rPr>
            </w:pPr>
            <w:r w:rsidRPr="0078096F">
              <w:rPr>
                <w:rFonts w:ascii="Times New Roman" w:hAnsi="Times New Roman" w:cs="Times New Roman"/>
                <w:i/>
                <w:sz w:val="24"/>
                <w:szCs w:val="24"/>
              </w:rPr>
              <w:t>Выразительное чтение художественного произведения наизусть / Литературно-музыкал</w:t>
            </w:r>
            <w:r w:rsidRPr="0078096F">
              <w:rPr>
                <w:rFonts w:ascii="Times New Roman" w:hAnsi="Times New Roman" w:cs="Times New Roman"/>
                <w:i/>
                <w:sz w:val="24"/>
                <w:szCs w:val="24"/>
              </w:rPr>
              <w:t xml:space="preserve">ьная композиция / </w:t>
            </w:r>
            <w:proofErr w:type="spellStart"/>
            <w:r w:rsidRPr="0078096F">
              <w:rPr>
                <w:rFonts w:ascii="Times New Roman" w:hAnsi="Times New Roman" w:cs="Times New Roman"/>
                <w:i/>
                <w:sz w:val="24"/>
                <w:szCs w:val="24"/>
              </w:rPr>
              <w:t>Киноурок</w:t>
            </w:r>
            <w:proofErr w:type="spellEnd"/>
            <w:r w:rsidRPr="0078096F">
              <w:rPr>
                <w:rFonts w:ascii="Times New Roman" w:hAnsi="Times New Roman" w:cs="Times New Roman"/>
                <w:i/>
                <w:sz w:val="24"/>
                <w:szCs w:val="24"/>
              </w:rPr>
              <w:t xml:space="preserve"> (просмотр и обсуждение отрывков) / Подготовка сценария литературно-музыкальной композиции / культурно - массового мероприятия</w:t>
            </w:r>
          </w:p>
        </w:tc>
        <w:tc>
          <w:tcPr>
            <w:tcW w:w="992" w:type="dxa"/>
            <w:tcBorders>
              <w:top w:val="single" w:sz="4" w:space="0" w:color="000000"/>
              <w:left w:val="single" w:sz="4" w:space="0" w:color="000000"/>
              <w:bottom w:val="single" w:sz="4" w:space="0" w:color="000000"/>
              <w:right w:val="single" w:sz="4" w:space="0" w:color="000000"/>
            </w:tcBorders>
          </w:tcPr>
          <w:p w14:paraId="60FFA136"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1" w:type="dxa"/>
            <w:vMerge/>
            <w:tcBorders>
              <w:top w:val="single" w:sz="4" w:space="0" w:color="000000"/>
              <w:left w:val="single" w:sz="4" w:space="0" w:color="000000"/>
              <w:bottom w:val="single" w:sz="4" w:space="0" w:color="000000"/>
              <w:right w:val="single" w:sz="4" w:space="0" w:color="000000"/>
            </w:tcBorders>
          </w:tcPr>
          <w:p w14:paraId="49D86CA8"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20CF21DA" w14:textId="77777777" w:rsidTr="0078096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600BA5C"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Тема 4.15.</w:t>
            </w:r>
          </w:p>
          <w:p w14:paraId="14FA4706"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 xml:space="preserve">Драматургия о Великой Отечественной войне. Нравственно-ценностное звучание пьесы В.С. </w:t>
            </w:r>
            <w:r w:rsidRPr="0078096F">
              <w:rPr>
                <w:rFonts w:ascii="Times New Roman" w:hAnsi="Times New Roman" w:cs="Times New Roman"/>
                <w:b/>
                <w:sz w:val="24"/>
                <w:szCs w:val="24"/>
              </w:rPr>
              <w:t>Розова «Вечно живые»</w:t>
            </w:r>
          </w:p>
        </w:tc>
        <w:tc>
          <w:tcPr>
            <w:tcW w:w="9781" w:type="dxa"/>
            <w:tcBorders>
              <w:top w:val="single" w:sz="4" w:space="0" w:color="000000"/>
              <w:left w:val="single" w:sz="4" w:space="0" w:color="000000"/>
              <w:bottom w:val="single" w:sz="4" w:space="0" w:color="000000"/>
              <w:right w:val="single" w:sz="4" w:space="0" w:color="000000"/>
            </w:tcBorders>
          </w:tcPr>
          <w:p w14:paraId="60835E5C"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AC7DD91"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2</w:t>
            </w:r>
          </w:p>
        </w:tc>
        <w:tc>
          <w:tcPr>
            <w:tcW w:w="1701" w:type="dxa"/>
            <w:vMerge w:val="restart"/>
            <w:tcBorders>
              <w:top w:val="single" w:sz="4" w:space="0" w:color="000000"/>
              <w:left w:val="single" w:sz="4" w:space="0" w:color="000000"/>
              <w:bottom w:val="single" w:sz="4" w:space="0" w:color="000000"/>
              <w:right w:val="single" w:sz="4" w:space="0" w:color="000000"/>
            </w:tcBorders>
          </w:tcPr>
          <w:p w14:paraId="508BDDF7"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78096F">
              <w:rPr>
                <w:rFonts w:ascii="Times New Roman" w:hAnsi="Times New Roman" w:cs="Times New Roman"/>
                <w:sz w:val="24"/>
                <w:szCs w:val="24"/>
              </w:rPr>
              <w:t>ОК 01, ОК 02, ОК 03, ОК 04, ОК 05, ОК 06, ОК 09</w:t>
            </w:r>
          </w:p>
        </w:tc>
      </w:tr>
      <w:tr w:rsidR="007B2C11" w:rsidRPr="0078096F" w14:paraId="55876B10"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55268DC"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058D9066"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i/>
                <w:sz w:val="24"/>
                <w:szCs w:val="24"/>
              </w:rPr>
              <w:t>Для чтения и изучения:</w:t>
            </w:r>
            <w:r w:rsidRPr="0078096F">
              <w:rPr>
                <w:rFonts w:ascii="Times New Roman" w:hAnsi="Times New Roman" w:cs="Times New Roman"/>
                <w:sz w:val="24"/>
                <w:szCs w:val="24"/>
              </w:rPr>
              <w:t xml:space="preserve"> пьеса В.С. Розова «Вечно живые»</w:t>
            </w:r>
          </w:p>
        </w:tc>
        <w:tc>
          <w:tcPr>
            <w:tcW w:w="992" w:type="dxa"/>
            <w:tcBorders>
              <w:top w:val="single" w:sz="4" w:space="0" w:color="000000"/>
              <w:left w:val="single" w:sz="4" w:space="0" w:color="000000"/>
              <w:bottom w:val="single" w:sz="4" w:space="0" w:color="000000"/>
              <w:right w:val="single" w:sz="4" w:space="0" w:color="000000"/>
            </w:tcBorders>
          </w:tcPr>
          <w:p w14:paraId="22E94FAE"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w:t>
            </w:r>
          </w:p>
        </w:tc>
        <w:tc>
          <w:tcPr>
            <w:tcW w:w="1701" w:type="dxa"/>
            <w:vMerge/>
            <w:tcBorders>
              <w:top w:val="single" w:sz="4" w:space="0" w:color="000000"/>
              <w:left w:val="single" w:sz="4" w:space="0" w:color="000000"/>
              <w:bottom w:val="single" w:sz="4" w:space="0" w:color="000000"/>
              <w:right w:val="single" w:sz="4" w:space="0" w:color="000000"/>
            </w:tcBorders>
          </w:tcPr>
          <w:p w14:paraId="6BA289A5"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18E4A2B4"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72322D9"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29FCB719"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F0912DF"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2</w:t>
            </w:r>
          </w:p>
        </w:tc>
        <w:tc>
          <w:tcPr>
            <w:tcW w:w="1701" w:type="dxa"/>
            <w:vMerge/>
            <w:tcBorders>
              <w:top w:val="single" w:sz="4" w:space="0" w:color="000000"/>
              <w:left w:val="single" w:sz="4" w:space="0" w:color="000000"/>
              <w:bottom w:val="single" w:sz="4" w:space="0" w:color="000000"/>
              <w:right w:val="single" w:sz="4" w:space="0" w:color="000000"/>
            </w:tcBorders>
          </w:tcPr>
          <w:p w14:paraId="7A25D837"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209A0637"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6429C73"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14789F14" w14:textId="77777777" w:rsidR="007B2C11" w:rsidRPr="0078096F" w:rsidRDefault="00837B7F" w:rsidP="0078096F">
            <w:pPr>
              <w:spacing w:after="0" w:line="240" w:lineRule="auto"/>
              <w:jc w:val="both"/>
              <w:rPr>
                <w:rFonts w:ascii="Times New Roman" w:hAnsi="Times New Roman" w:cs="Times New Roman"/>
                <w:b/>
                <w:sz w:val="24"/>
                <w:szCs w:val="24"/>
              </w:rPr>
            </w:pPr>
            <w:proofErr w:type="spellStart"/>
            <w:r w:rsidRPr="0078096F">
              <w:rPr>
                <w:rFonts w:ascii="Times New Roman" w:hAnsi="Times New Roman" w:cs="Times New Roman"/>
                <w:sz w:val="24"/>
                <w:szCs w:val="24"/>
              </w:rPr>
              <w:t>Киноурок</w:t>
            </w:r>
            <w:proofErr w:type="spellEnd"/>
            <w:r w:rsidRPr="0078096F">
              <w:rPr>
                <w:rFonts w:ascii="Times New Roman" w:hAnsi="Times New Roman" w:cs="Times New Roman"/>
                <w:sz w:val="24"/>
                <w:szCs w:val="24"/>
              </w:rPr>
              <w:t xml:space="preserve"> (просмотр и обсуждение отрывков) / Чтение и анализ </w:t>
            </w:r>
            <w:r w:rsidRPr="0078096F">
              <w:rPr>
                <w:rFonts w:ascii="Times New Roman" w:hAnsi="Times New Roman" w:cs="Times New Roman"/>
                <w:sz w:val="24"/>
                <w:szCs w:val="24"/>
              </w:rPr>
              <w:t>фрагментов пьесы. Художественное своеобразие и сценическое воплощение драматического произведения / Просмотр и обсуждение телеспектакля</w:t>
            </w:r>
          </w:p>
        </w:tc>
        <w:tc>
          <w:tcPr>
            <w:tcW w:w="992" w:type="dxa"/>
            <w:tcBorders>
              <w:top w:val="single" w:sz="4" w:space="0" w:color="000000"/>
              <w:left w:val="single" w:sz="4" w:space="0" w:color="000000"/>
              <w:bottom w:val="single" w:sz="4" w:space="0" w:color="000000"/>
              <w:right w:val="single" w:sz="4" w:space="0" w:color="000000"/>
            </w:tcBorders>
          </w:tcPr>
          <w:p w14:paraId="727B77B0"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w:t>
            </w:r>
          </w:p>
        </w:tc>
        <w:tc>
          <w:tcPr>
            <w:tcW w:w="1701" w:type="dxa"/>
            <w:vMerge/>
            <w:tcBorders>
              <w:top w:val="single" w:sz="4" w:space="0" w:color="000000"/>
              <w:left w:val="single" w:sz="4" w:space="0" w:color="000000"/>
              <w:bottom w:val="single" w:sz="4" w:space="0" w:color="000000"/>
              <w:right w:val="single" w:sz="4" w:space="0" w:color="000000"/>
            </w:tcBorders>
          </w:tcPr>
          <w:p w14:paraId="05AB8856"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038577AA" w14:textId="77777777" w:rsidTr="0078096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FED1D95"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Тема 4.16.</w:t>
            </w:r>
          </w:p>
          <w:p w14:paraId="5694C068"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Идейно-художественное своеобразие лирики Б. Л. Пастернака.</w:t>
            </w:r>
          </w:p>
        </w:tc>
        <w:tc>
          <w:tcPr>
            <w:tcW w:w="9781" w:type="dxa"/>
            <w:tcBorders>
              <w:top w:val="single" w:sz="4" w:space="0" w:color="000000"/>
              <w:left w:val="single" w:sz="4" w:space="0" w:color="000000"/>
              <w:bottom w:val="single" w:sz="4" w:space="0" w:color="000000"/>
              <w:right w:val="single" w:sz="4" w:space="0" w:color="000000"/>
            </w:tcBorders>
          </w:tcPr>
          <w:p w14:paraId="23A64979" w14:textId="77777777" w:rsidR="007B2C11" w:rsidRPr="0078096F" w:rsidRDefault="00837B7F" w:rsidP="0078096F">
            <w:pPr>
              <w:spacing w:after="0" w:line="240" w:lineRule="auto"/>
              <w:jc w:val="both"/>
              <w:rPr>
                <w:rFonts w:ascii="Times New Roman" w:hAnsi="Times New Roman" w:cs="Times New Roman"/>
                <w:i/>
                <w:sz w:val="24"/>
                <w:szCs w:val="24"/>
              </w:rPr>
            </w:pPr>
            <w:r w:rsidRPr="0078096F">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D5D6BD1"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2</w:t>
            </w:r>
          </w:p>
        </w:tc>
        <w:tc>
          <w:tcPr>
            <w:tcW w:w="1701" w:type="dxa"/>
            <w:vMerge w:val="restart"/>
            <w:tcBorders>
              <w:top w:val="single" w:sz="4" w:space="0" w:color="000000"/>
              <w:left w:val="single" w:sz="4" w:space="0" w:color="000000"/>
              <w:bottom w:val="single" w:sz="4" w:space="0" w:color="000000"/>
              <w:right w:val="single" w:sz="4" w:space="0" w:color="000000"/>
            </w:tcBorders>
          </w:tcPr>
          <w:p w14:paraId="43FE07FE"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78096F">
              <w:rPr>
                <w:rFonts w:ascii="Times New Roman" w:hAnsi="Times New Roman" w:cs="Times New Roman"/>
                <w:sz w:val="24"/>
                <w:szCs w:val="24"/>
              </w:rPr>
              <w:t xml:space="preserve">ОК 01, ОК </w:t>
            </w:r>
            <w:r w:rsidRPr="0078096F">
              <w:rPr>
                <w:rFonts w:ascii="Times New Roman" w:hAnsi="Times New Roman" w:cs="Times New Roman"/>
                <w:sz w:val="24"/>
                <w:szCs w:val="24"/>
              </w:rPr>
              <w:t>02, ОК 03, ОК 04, ОК 05, ОК 06, ОК 09</w:t>
            </w:r>
          </w:p>
        </w:tc>
      </w:tr>
      <w:tr w:rsidR="007B2C11" w:rsidRPr="0078096F" w14:paraId="36358FBF"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24C66D0"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3810F9ED"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i/>
                <w:sz w:val="24"/>
                <w:szCs w:val="24"/>
              </w:rPr>
              <w:t>Для чтения и изучения:</w:t>
            </w:r>
            <w:r w:rsidRPr="0078096F">
              <w:rPr>
                <w:rFonts w:ascii="Times New Roman" w:hAnsi="Times New Roman" w:cs="Times New Roman"/>
                <w:sz w:val="24"/>
                <w:szCs w:val="24"/>
              </w:rPr>
              <w:t xml:space="preserve"> стихотворения (не менее двух по выбору)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w:t>
            </w:r>
          </w:p>
        </w:tc>
        <w:tc>
          <w:tcPr>
            <w:tcW w:w="992" w:type="dxa"/>
            <w:tcBorders>
              <w:top w:val="single" w:sz="4" w:space="0" w:color="000000"/>
              <w:left w:val="single" w:sz="4" w:space="0" w:color="000000"/>
              <w:bottom w:val="single" w:sz="4" w:space="0" w:color="000000"/>
              <w:right w:val="single" w:sz="4" w:space="0" w:color="000000"/>
            </w:tcBorders>
          </w:tcPr>
          <w:p w14:paraId="7E50D40F"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w:t>
            </w:r>
          </w:p>
        </w:tc>
        <w:tc>
          <w:tcPr>
            <w:tcW w:w="1701" w:type="dxa"/>
            <w:vMerge/>
            <w:tcBorders>
              <w:top w:val="single" w:sz="4" w:space="0" w:color="000000"/>
              <w:left w:val="single" w:sz="4" w:space="0" w:color="000000"/>
              <w:bottom w:val="single" w:sz="4" w:space="0" w:color="000000"/>
              <w:right w:val="single" w:sz="4" w:space="0" w:color="000000"/>
            </w:tcBorders>
          </w:tcPr>
          <w:p w14:paraId="7DE430EA"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449EA716"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FD86D46"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6CE4FCEE"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27C822E2"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2</w:t>
            </w:r>
          </w:p>
        </w:tc>
        <w:tc>
          <w:tcPr>
            <w:tcW w:w="1701" w:type="dxa"/>
            <w:vMerge/>
            <w:tcBorders>
              <w:top w:val="single" w:sz="4" w:space="0" w:color="000000"/>
              <w:left w:val="single" w:sz="4" w:space="0" w:color="000000"/>
              <w:bottom w:val="single" w:sz="4" w:space="0" w:color="000000"/>
              <w:right w:val="single" w:sz="4" w:space="0" w:color="000000"/>
            </w:tcBorders>
          </w:tcPr>
          <w:p w14:paraId="43EF0BA6"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08286BAE"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57CD149"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70758C46"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sz w:val="24"/>
                <w:szCs w:val="24"/>
              </w:rPr>
              <w:t xml:space="preserve">Работа в </w:t>
            </w:r>
            <w:proofErr w:type="spellStart"/>
            <w:r w:rsidRPr="0078096F">
              <w:rPr>
                <w:rFonts w:ascii="Times New Roman" w:hAnsi="Times New Roman" w:cs="Times New Roman"/>
                <w:sz w:val="24"/>
                <w:szCs w:val="24"/>
              </w:rPr>
              <w:t>микрогруппах</w:t>
            </w:r>
            <w:proofErr w:type="spellEnd"/>
            <w:r w:rsidRPr="0078096F">
              <w:rPr>
                <w:rFonts w:ascii="Times New Roman" w:hAnsi="Times New Roman" w:cs="Times New Roman"/>
                <w:sz w:val="24"/>
                <w:szCs w:val="24"/>
              </w:rPr>
              <w:t xml:space="preserve"> с </w:t>
            </w:r>
            <w:proofErr w:type="spellStart"/>
            <w:r w:rsidRPr="0078096F">
              <w:rPr>
                <w:rFonts w:ascii="Times New Roman" w:hAnsi="Times New Roman" w:cs="Times New Roman"/>
                <w:sz w:val="24"/>
                <w:szCs w:val="24"/>
              </w:rPr>
              <w:t>инфоресурсами</w:t>
            </w:r>
            <w:proofErr w:type="spellEnd"/>
            <w:r w:rsidRPr="0078096F">
              <w:rPr>
                <w:rFonts w:ascii="Times New Roman" w:hAnsi="Times New Roman" w:cs="Times New Roman"/>
                <w:sz w:val="24"/>
                <w:szCs w:val="24"/>
              </w:rPr>
              <w:t xml:space="preserve">: подготовка презентации / постера, коллажа / видеоролика или др. формате (по выбору) по темам «Тематика и проблематика лирики поэта»; «Тема поэта и поэзии»; «Любовная лирика Б.Л. Пастернака»; </w:t>
            </w:r>
            <w:r w:rsidRPr="0078096F">
              <w:rPr>
                <w:rFonts w:ascii="Times New Roman" w:hAnsi="Times New Roman" w:cs="Times New Roman"/>
                <w:sz w:val="24"/>
                <w:szCs w:val="24"/>
              </w:rPr>
              <w:t>«Тема человека и природы»; «Философская глубина лирики Пастернака»</w:t>
            </w:r>
          </w:p>
        </w:tc>
        <w:tc>
          <w:tcPr>
            <w:tcW w:w="992" w:type="dxa"/>
            <w:tcBorders>
              <w:top w:val="single" w:sz="4" w:space="0" w:color="000000"/>
              <w:left w:val="single" w:sz="4" w:space="0" w:color="000000"/>
              <w:bottom w:val="single" w:sz="4" w:space="0" w:color="000000"/>
              <w:right w:val="single" w:sz="4" w:space="0" w:color="000000"/>
            </w:tcBorders>
          </w:tcPr>
          <w:p w14:paraId="68934074"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1" w:type="dxa"/>
            <w:vMerge/>
            <w:tcBorders>
              <w:top w:val="single" w:sz="4" w:space="0" w:color="000000"/>
              <w:left w:val="single" w:sz="4" w:space="0" w:color="000000"/>
              <w:bottom w:val="single" w:sz="4" w:space="0" w:color="000000"/>
              <w:right w:val="single" w:sz="4" w:space="0" w:color="000000"/>
            </w:tcBorders>
          </w:tcPr>
          <w:p w14:paraId="741C990D"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6BEE288A" w14:textId="77777777" w:rsidTr="0078096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1B7B1AE"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Тема 4.17.</w:t>
            </w:r>
          </w:p>
          <w:p w14:paraId="4F280DEB"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lastRenderedPageBreak/>
              <w:t>А. И. Солженицын.</w:t>
            </w:r>
          </w:p>
          <w:p w14:paraId="4EAAC291"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Социально-нравственная проблематика «лагерной» темы в произведениях А.И. Солженицына</w:t>
            </w:r>
          </w:p>
          <w:p w14:paraId="07F7187C"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2D72FE6D" w14:textId="77777777" w:rsidR="007B2C11" w:rsidRPr="0078096F" w:rsidRDefault="00837B7F" w:rsidP="0078096F">
            <w:pPr>
              <w:spacing w:after="0" w:line="240" w:lineRule="auto"/>
              <w:jc w:val="both"/>
              <w:rPr>
                <w:rFonts w:ascii="Times New Roman" w:hAnsi="Times New Roman" w:cs="Times New Roman"/>
                <w:i/>
                <w:sz w:val="24"/>
                <w:szCs w:val="24"/>
              </w:rPr>
            </w:pPr>
            <w:r w:rsidRPr="0078096F">
              <w:rPr>
                <w:rFonts w:ascii="Times New Roman" w:hAnsi="Times New Roman" w:cs="Times New Roman"/>
                <w:b/>
                <w:sz w:val="24"/>
                <w:szCs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F9769F9"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2</w:t>
            </w:r>
          </w:p>
        </w:tc>
        <w:tc>
          <w:tcPr>
            <w:tcW w:w="1701" w:type="dxa"/>
            <w:vMerge w:val="restart"/>
            <w:tcBorders>
              <w:top w:val="single" w:sz="4" w:space="0" w:color="000000"/>
              <w:left w:val="single" w:sz="4" w:space="0" w:color="000000"/>
              <w:bottom w:val="single" w:sz="4" w:space="0" w:color="000000"/>
              <w:right w:val="single" w:sz="4" w:space="0" w:color="000000"/>
            </w:tcBorders>
          </w:tcPr>
          <w:p w14:paraId="5EC94F25"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78096F">
              <w:rPr>
                <w:rFonts w:ascii="Times New Roman" w:hAnsi="Times New Roman" w:cs="Times New Roman"/>
                <w:sz w:val="24"/>
                <w:szCs w:val="24"/>
              </w:rPr>
              <w:t xml:space="preserve">ОК 01, ОК 02, ОК 03, ОК 04, ОК 05, ОК </w:t>
            </w:r>
            <w:r w:rsidRPr="0078096F">
              <w:rPr>
                <w:rFonts w:ascii="Times New Roman" w:hAnsi="Times New Roman" w:cs="Times New Roman"/>
                <w:sz w:val="24"/>
                <w:szCs w:val="24"/>
              </w:rPr>
              <w:t>06, ОК 09</w:t>
            </w:r>
          </w:p>
        </w:tc>
      </w:tr>
      <w:tr w:rsidR="007B2C11" w:rsidRPr="0078096F" w14:paraId="4D885690"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A9617C4"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5B1A87C1"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i/>
                <w:sz w:val="24"/>
                <w:szCs w:val="24"/>
              </w:rPr>
              <w:t>Для чтения и изучения:</w:t>
            </w:r>
            <w:r w:rsidRPr="0078096F">
              <w:rPr>
                <w:rFonts w:ascii="Times New Roman" w:hAnsi="Times New Roman" w:cs="Times New Roman"/>
                <w:sz w:val="24"/>
                <w:szCs w:val="24"/>
              </w:rPr>
              <w:t xml:space="preserve"> «Один день Ивана Денисовича», «Архипелаг ГУЛАГ» (фрагменты книги по выбору, например, глава «Поэзия под плитой, правда под камнем» и другие)</w:t>
            </w:r>
          </w:p>
        </w:tc>
        <w:tc>
          <w:tcPr>
            <w:tcW w:w="992" w:type="dxa"/>
            <w:tcBorders>
              <w:top w:val="single" w:sz="4" w:space="0" w:color="000000"/>
              <w:left w:val="single" w:sz="4" w:space="0" w:color="000000"/>
              <w:bottom w:val="single" w:sz="4" w:space="0" w:color="000000"/>
              <w:right w:val="single" w:sz="4" w:space="0" w:color="000000"/>
            </w:tcBorders>
          </w:tcPr>
          <w:p w14:paraId="23D6D0E1"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w:t>
            </w:r>
          </w:p>
        </w:tc>
        <w:tc>
          <w:tcPr>
            <w:tcW w:w="1701" w:type="dxa"/>
            <w:vMerge/>
            <w:tcBorders>
              <w:top w:val="single" w:sz="4" w:space="0" w:color="000000"/>
              <w:left w:val="single" w:sz="4" w:space="0" w:color="000000"/>
              <w:bottom w:val="single" w:sz="4" w:space="0" w:color="000000"/>
              <w:right w:val="single" w:sz="4" w:space="0" w:color="000000"/>
            </w:tcBorders>
          </w:tcPr>
          <w:p w14:paraId="03181272"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4FF1970C"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26DA02B"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42A65189"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0192CC4B"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2</w:t>
            </w:r>
          </w:p>
        </w:tc>
        <w:tc>
          <w:tcPr>
            <w:tcW w:w="1701" w:type="dxa"/>
            <w:vMerge/>
            <w:tcBorders>
              <w:top w:val="single" w:sz="4" w:space="0" w:color="000000"/>
              <w:left w:val="single" w:sz="4" w:space="0" w:color="000000"/>
              <w:bottom w:val="single" w:sz="4" w:space="0" w:color="000000"/>
              <w:right w:val="single" w:sz="4" w:space="0" w:color="000000"/>
            </w:tcBorders>
          </w:tcPr>
          <w:p w14:paraId="77B4035A"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335684F2"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23C766A"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649765D2"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Заполнение Чек-листа «</w:t>
            </w:r>
            <w:proofErr w:type="spellStart"/>
            <w:r w:rsidRPr="0078096F">
              <w:rPr>
                <w:rFonts w:ascii="Times New Roman" w:hAnsi="Times New Roman" w:cs="Times New Roman"/>
                <w:sz w:val="24"/>
                <w:szCs w:val="24"/>
              </w:rPr>
              <w:t>Автобиографизм</w:t>
            </w:r>
            <w:proofErr w:type="spellEnd"/>
            <w:r w:rsidRPr="0078096F">
              <w:rPr>
                <w:rFonts w:ascii="Times New Roman" w:hAnsi="Times New Roman" w:cs="Times New Roman"/>
                <w:sz w:val="24"/>
                <w:szCs w:val="24"/>
              </w:rPr>
              <w:t xml:space="preserve"> прозы писателя». </w:t>
            </w:r>
          </w:p>
          <w:p w14:paraId="1F2A14AA"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xml:space="preserve">Работа с </w:t>
            </w:r>
            <w:proofErr w:type="spellStart"/>
            <w:r w:rsidRPr="0078096F">
              <w:rPr>
                <w:rFonts w:ascii="Times New Roman" w:hAnsi="Times New Roman" w:cs="Times New Roman"/>
                <w:sz w:val="24"/>
                <w:szCs w:val="24"/>
              </w:rPr>
              <w:t>инфоресурсами</w:t>
            </w:r>
            <w:proofErr w:type="spellEnd"/>
            <w:r w:rsidRPr="0078096F">
              <w:rPr>
                <w:rFonts w:ascii="Times New Roman" w:hAnsi="Times New Roman" w:cs="Times New Roman"/>
                <w:sz w:val="24"/>
                <w:szCs w:val="24"/>
              </w:rPr>
              <w:t>: подготовка презентации / постера, коллажа / видеоролика или др. формате (по выбору) по темам «Своеобразие раскрытия «лагерной» темы»; «Анализ рассказа «Один день Ивана Денисович</w:t>
            </w:r>
            <w:r w:rsidRPr="0078096F">
              <w:rPr>
                <w:rFonts w:ascii="Times New Roman" w:hAnsi="Times New Roman" w:cs="Times New Roman"/>
                <w:sz w:val="24"/>
                <w:szCs w:val="24"/>
              </w:rPr>
              <w:t>а», творческая судьба произведения»; «Приемы создания образа в повести «Один день Ивана Денисовича»: детали портрета, ночные пейзажи, связанные с героем, речь и поступки».</w:t>
            </w:r>
          </w:p>
          <w:p w14:paraId="2C679367"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Анализ кинофрагмента из фильма «Архипелаг ГУЛАГ».</w:t>
            </w:r>
          </w:p>
          <w:p w14:paraId="1C8EA180"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xml:space="preserve">Мини – рецензия «Человек и </w:t>
            </w:r>
            <w:r w:rsidRPr="0078096F">
              <w:rPr>
                <w:rFonts w:ascii="Times New Roman" w:hAnsi="Times New Roman" w:cs="Times New Roman"/>
                <w:sz w:val="24"/>
                <w:szCs w:val="24"/>
              </w:rPr>
              <w:t>история страны в контексте трагической эпохи в книге писателя</w:t>
            </w:r>
          </w:p>
        </w:tc>
        <w:tc>
          <w:tcPr>
            <w:tcW w:w="992" w:type="dxa"/>
            <w:tcBorders>
              <w:top w:val="single" w:sz="4" w:space="0" w:color="000000"/>
              <w:left w:val="single" w:sz="4" w:space="0" w:color="000000"/>
              <w:bottom w:val="single" w:sz="4" w:space="0" w:color="000000"/>
              <w:right w:val="single" w:sz="4" w:space="0" w:color="000000"/>
            </w:tcBorders>
          </w:tcPr>
          <w:p w14:paraId="26D65F21"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1" w:type="dxa"/>
            <w:vMerge/>
            <w:tcBorders>
              <w:top w:val="single" w:sz="4" w:space="0" w:color="000000"/>
              <w:left w:val="single" w:sz="4" w:space="0" w:color="000000"/>
              <w:bottom w:val="single" w:sz="4" w:space="0" w:color="000000"/>
              <w:right w:val="single" w:sz="4" w:space="0" w:color="000000"/>
            </w:tcBorders>
          </w:tcPr>
          <w:p w14:paraId="090C2E3D"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36A33B3F" w14:textId="77777777" w:rsidTr="0078096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93706E4"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Тема 4.18.</w:t>
            </w:r>
          </w:p>
          <w:p w14:paraId="6F101D89"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Нравственные искания героев рассказов В.М. Шукшина</w:t>
            </w:r>
          </w:p>
        </w:tc>
        <w:tc>
          <w:tcPr>
            <w:tcW w:w="9781" w:type="dxa"/>
            <w:tcBorders>
              <w:top w:val="single" w:sz="4" w:space="0" w:color="000000"/>
              <w:left w:val="single" w:sz="4" w:space="0" w:color="000000"/>
              <w:bottom w:val="single" w:sz="4" w:space="0" w:color="000000"/>
              <w:right w:val="single" w:sz="4" w:space="0" w:color="000000"/>
            </w:tcBorders>
          </w:tcPr>
          <w:p w14:paraId="584A0043" w14:textId="77777777" w:rsidR="007B2C11" w:rsidRPr="0078096F" w:rsidRDefault="00837B7F" w:rsidP="0078096F">
            <w:pPr>
              <w:spacing w:after="0" w:line="240" w:lineRule="auto"/>
              <w:jc w:val="both"/>
              <w:rPr>
                <w:rFonts w:ascii="Times New Roman" w:hAnsi="Times New Roman" w:cs="Times New Roman"/>
                <w:i/>
                <w:sz w:val="24"/>
                <w:szCs w:val="24"/>
              </w:rPr>
            </w:pPr>
            <w:r w:rsidRPr="0078096F">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9F8EEF8"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i/>
                <w:sz w:val="24"/>
                <w:szCs w:val="24"/>
              </w:rPr>
            </w:pPr>
            <w:r w:rsidRPr="0078096F">
              <w:rPr>
                <w:rFonts w:ascii="Times New Roman" w:hAnsi="Times New Roman" w:cs="Times New Roman"/>
                <w:b/>
                <w:i/>
                <w:sz w:val="24"/>
                <w:szCs w:val="24"/>
              </w:rPr>
              <w:t>2</w:t>
            </w:r>
          </w:p>
        </w:tc>
        <w:tc>
          <w:tcPr>
            <w:tcW w:w="1701" w:type="dxa"/>
            <w:vMerge w:val="restart"/>
            <w:tcBorders>
              <w:top w:val="single" w:sz="4" w:space="0" w:color="000000"/>
              <w:left w:val="single" w:sz="4" w:space="0" w:color="000000"/>
              <w:bottom w:val="single" w:sz="4" w:space="0" w:color="000000"/>
              <w:right w:val="single" w:sz="4" w:space="0" w:color="000000"/>
            </w:tcBorders>
          </w:tcPr>
          <w:p w14:paraId="4DF477C2"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78096F">
              <w:rPr>
                <w:rFonts w:ascii="Times New Roman" w:hAnsi="Times New Roman" w:cs="Times New Roman"/>
                <w:sz w:val="24"/>
                <w:szCs w:val="24"/>
              </w:rPr>
              <w:t>ОК 01, ОК 02, ОК 03, ОК 04, ОК 05, ОК 06, ОК 09</w:t>
            </w:r>
          </w:p>
        </w:tc>
      </w:tr>
      <w:tr w:rsidR="007B2C11" w:rsidRPr="0078096F" w14:paraId="47965C2E"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F24BDB3"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2F8E3F64"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i/>
                <w:sz w:val="24"/>
                <w:szCs w:val="24"/>
              </w:rPr>
              <w:t>Для чтения и изучения:</w:t>
            </w:r>
            <w:r w:rsidRPr="0078096F">
              <w:rPr>
                <w:rFonts w:ascii="Times New Roman" w:hAnsi="Times New Roman" w:cs="Times New Roman"/>
                <w:sz w:val="24"/>
                <w:szCs w:val="24"/>
              </w:rPr>
              <w:t xml:space="preserve"> рассказы (не менее двух по выбору) «Срезал», «Обида», «Микроскоп», «Мастер», «Крепкий мужик», «Сапожки»</w:t>
            </w:r>
          </w:p>
        </w:tc>
        <w:tc>
          <w:tcPr>
            <w:tcW w:w="992" w:type="dxa"/>
            <w:tcBorders>
              <w:top w:val="single" w:sz="4" w:space="0" w:color="000000"/>
              <w:left w:val="single" w:sz="4" w:space="0" w:color="000000"/>
              <w:bottom w:val="single" w:sz="4" w:space="0" w:color="000000"/>
              <w:right w:val="single" w:sz="4" w:space="0" w:color="000000"/>
            </w:tcBorders>
          </w:tcPr>
          <w:p w14:paraId="7F229E1D"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w:t>
            </w:r>
          </w:p>
        </w:tc>
        <w:tc>
          <w:tcPr>
            <w:tcW w:w="1701" w:type="dxa"/>
            <w:vMerge/>
            <w:tcBorders>
              <w:top w:val="single" w:sz="4" w:space="0" w:color="000000"/>
              <w:left w:val="single" w:sz="4" w:space="0" w:color="000000"/>
              <w:bottom w:val="single" w:sz="4" w:space="0" w:color="000000"/>
              <w:right w:val="single" w:sz="4" w:space="0" w:color="000000"/>
            </w:tcBorders>
          </w:tcPr>
          <w:p w14:paraId="6E18C6FA"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6D59E3F7"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E5B382F"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3C875D5C"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301556AF"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2</w:t>
            </w:r>
          </w:p>
        </w:tc>
        <w:tc>
          <w:tcPr>
            <w:tcW w:w="1701" w:type="dxa"/>
            <w:vMerge/>
            <w:tcBorders>
              <w:top w:val="single" w:sz="4" w:space="0" w:color="000000"/>
              <w:left w:val="single" w:sz="4" w:space="0" w:color="000000"/>
              <w:bottom w:val="single" w:sz="4" w:space="0" w:color="000000"/>
              <w:right w:val="single" w:sz="4" w:space="0" w:color="000000"/>
            </w:tcBorders>
          </w:tcPr>
          <w:p w14:paraId="3DAB3D42"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7331B0B7"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C8B7683"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7D4E5C1F"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Реферат на тему «Нравственные искания героев рассказов В.М. Шукшина»</w:t>
            </w:r>
          </w:p>
          <w:p w14:paraId="42311DFA"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sz w:val="24"/>
                <w:szCs w:val="24"/>
              </w:rPr>
              <w:t xml:space="preserve">Составление таблицы «Герой-чудик В. Шукшина и </w:t>
            </w:r>
            <w:r w:rsidRPr="0078096F">
              <w:rPr>
                <w:rFonts w:ascii="Times New Roman" w:hAnsi="Times New Roman" w:cs="Times New Roman"/>
                <w:sz w:val="24"/>
                <w:szCs w:val="24"/>
              </w:rPr>
              <w:t xml:space="preserve">«маленький человек» в литературе Х1Х века: сходство и отличие» / Речевая характеристика героев / Открытый финал </w:t>
            </w:r>
            <w:proofErr w:type="spellStart"/>
            <w:r w:rsidRPr="0078096F">
              <w:rPr>
                <w:rFonts w:ascii="Times New Roman" w:hAnsi="Times New Roman" w:cs="Times New Roman"/>
                <w:sz w:val="24"/>
                <w:szCs w:val="24"/>
              </w:rPr>
              <w:t>шукшинских</w:t>
            </w:r>
            <w:proofErr w:type="spellEnd"/>
            <w:r w:rsidRPr="0078096F">
              <w:rPr>
                <w:rFonts w:ascii="Times New Roman" w:hAnsi="Times New Roman" w:cs="Times New Roman"/>
                <w:sz w:val="24"/>
                <w:szCs w:val="24"/>
              </w:rPr>
              <w:t xml:space="preserve"> произведений</w:t>
            </w:r>
          </w:p>
        </w:tc>
        <w:tc>
          <w:tcPr>
            <w:tcW w:w="992" w:type="dxa"/>
            <w:tcBorders>
              <w:top w:val="single" w:sz="4" w:space="0" w:color="000000"/>
              <w:left w:val="single" w:sz="4" w:space="0" w:color="000000"/>
              <w:bottom w:val="single" w:sz="4" w:space="0" w:color="000000"/>
              <w:right w:val="single" w:sz="4" w:space="0" w:color="000000"/>
            </w:tcBorders>
          </w:tcPr>
          <w:p w14:paraId="7157DE74"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1" w:type="dxa"/>
            <w:vMerge/>
            <w:tcBorders>
              <w:top w:val="single" w:sz="4" w:space="0" w:color="000000"/>
              <w:left w:val="single" w:sz="4" w:space="0" w:color="000000"/>
              <w:bottom w:val="single" w:sz="4" w:space="0" w:color="000000"/>
              <w:right w:val="single" w:sz="4" w:space="0" w:color="000000"/>
            </w:tcBorders>
          </w:tcPr>
          <w:p w14:paraId="52FDF1CA"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0721F249" w14:textId="77777777" w:rsidTr="0078096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455509E"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Тема 4.19.</w:t>
            </w:r>
          </w:p>
          <w:p w14:paraId="6802AC37"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 xml:space="preserve">Взаимосвязь нравственных, философских и экологических проблем в произведениях В. Г. Распутина </w:t>
            </w:r>
          </w:p>
          <w:p w14:paraId="4995AC9F"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0E0C2628" w14:textId="77777777" w:rsidR="007B2C11" w:rsidRPr="0078096F" w:rsidRDefault="00837B7F" w:rsidP="0078096F">
            <w:pPr>
              <w:spacing w:after="0" w:line="240" w:lineRule="auto"/>
              <w:jc w:val="both"/>
              <w:rPr>
                <w:rFonts w:ascii="Times New Roman" w:hAnsi="Times New Roman" w:cs="Times New Roman"/>
                <w:i/>
                <w:sz w:val="24"/>
                <w:szCs w:val="24"/>
              </w:rPr>
            </w:pPr>
            <w:r w:rsidRPr="0078096F">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3209092"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2</w:t>
            </w:r>
          </w:p>
        </w:tc>
        <w:tc>
          <w:tcPr>
            <w:tcW w:w="1701" w:type="dxa"/>
            <w:vMerge w:val="restart"/>
            <w:tcBorders>
              <w:top w:val="single" w:sz="4" w:space="0" w:color="000000"/>
              <w:left w:val="single" w:sz="4" w:space="0" w:color="000000"/>
              <w:bottom w:val="single" w:sz="4" w:space="0" w:color="000000"/>
              <w:right w:val="single" w:sz="4" w:space="0" w:color="000000"/>
            </w:tcBorders>
          </w:tcPr>
          <w:p w14:paraId="1356E1D2"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78096F">
              <w:rPr>
                <w:rFonts w:ascii="Times New Roman" w:hAnsi="Times New Roman" w:cs="Times New Roman"/>
                <w:sz w:val="24"/>
                <w:szCs w:val="24"/>
              </w:rPr>
              <w:t>ОК 01, ОК 02, ОК 03, ОК 04, ОК 05, ОК 06, ОК 09</w:t>
            </w:r>
          </w:p>
        </w:tc>
      </w:tr>
      <w:tr w:rsidR="007B2C11" w:rsidRPr="0078096F" w14:paraId="3585D9DC"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C589F74"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2EEA032D" w14:textId="77777777" w:rsidR="007B2C11" w:rsidRPr="0078096F" w:rsidRDefault="00837B7F" w:rsidP="0078096F">
            <w:pPr>
              <w:spacing w:after="0" w:line="240" w:lineRule="auto"/>
              <w:jc w:val="both"/>
              <w:rPr>
                <w:rFonts w:ascii="Times New Roman" w:hAnsi="Times New Roman" w:cs="Times New Roman"/>
                <w:i/>
                <w:sz w:val="24"/>
                <w:szCs w:val="24"/>
              </w:rPr>
            </w:pPr>
            <w:r w:rsidRPr="0078096F">
              <w:rPr>
                <w:rFonts w:ascii="Times New Roman" w:hAnsi="Times New Roman" w:cs="Times New Roman"/>
                <w:i/>
                <w:sz w:val="24"/>
                <w:szCs w:val="24"/>
              </w:rPr>
              <w:t>Для чтения и изучения:</w:t>
            </w:r>
            <w:r w:rsidRPr="0078096F">
              <w:rPr>
                <w:rFonts w:ascii="Times New Roman" w:hAnsi="Times New Roman" w:cs="Times New Roman"/>
                <w:sz w:val="24"/>
                <w:szCs w:val="24"/>
              </w:rPr>
              <w:t xml:space="preserve"> рассказы и повести (одно произведение по выбору) «Живи и помни», «Прощание с Матёрой»</w:t>
            </w:r>
          </w:p>
        </w:tc>
        <w:tc>
          <w:tcPr>
            <w:tcW w:w="992" w:type="dxa"/>
            <w:tcBorders>
              <w:top w:val="single" w:sz="4" w:space="0" w:color="000000"/>
              <w:left w:val="single" w:sz="4" w:space="0" w:color="000000"/>
              <w:bottom w:val="single" w:sz="4" w:space="0" w:color="000000"/>
              <w:right w:val="single" w:sz="4" w:space="0" w:color="000000"/>
            </w:tcBorders>
          </w:tcPr>
          <w:p w14:paraId="6288AD9D"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w:t>
            </w:r>
          </w:p>
        </w:tc>
        <w:tc>
          <w:tcPr>
            <w:tcW w:w="1701" w:type="dxa"/>
            <w:vMerge/>
            <w:tcBorders>
              <w:top w:val="single" w:sz="4" w:space="0" w:color="000000"/>
              <w:left w:val="single" w:sz="4" w:space="0" w:color="000000"/>
              <w:bottom w:val="single" w:sz="4" w:space="0" w:color="000000"/>
              <w:right w:val="single" w:sz="4" w:space="0" w:color="000000"/>
            </w:tcBorders>
          </w:tcPr>
          <w:p w14:paraId="307938D4"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197A17BF" w14:textId="77777777" w:rsidTr="0078096F">
        <w:trPr>
          <w:trHeight w:val="232"/>
        </w:trPr>
        <w:tc>
          <w:tcPr>
            <w:tcW w:w="3114" w:type="dxa"/>
            <w:vMerge/>
            <w:tcBorders>
              <w:top w:val="single" w:sz="4" w:space="0" w:color="000000"/>
              <w:left w:val="single" w:sz="4" w:space="0" w:color="000000"/>
              <w:bottom w:val="single" w:sz="4" w:space="0" w:color="000000"/>
              <w:right w:val="single" w:sz="4" w:space="0" w:color="000000"/>
            </w:tcBorders>
          </w:tcPr>
          <w:p w14:paraId="6B039347"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0335FA24" w14:textId="77777777" w:rsidR="007B2C11" w:rsidRPr="0078096F" w:rsidRDefault="00837B7F" w:rsidP="0078096F">
            <w:pPr>
              <w:spacing w:after="0" w:line="240" w:lineRule="auto"/>
              <w:jc w:val="both"/>
              <w:rPr>
                <w:rFonts w:ascii="Times New Roman" w:hAnsi="Times New Roman" w:cs="Times New Roman"/>
                <w:i/>
                <w:sz w:val="24"/>
                <w:szCs w:val="24"/>
              </w:rPr>
            </w:pPr>
            <w:r w:rsidRPr="0078096F">
              <w:rPr>
                <w:rFonts w:ascii="Times New Roman" w:hAnsi="Times New Roman" w:cs="Times New Roman"/>
                <w:b/>
                <w:sz w:val="24"/>
                <w:szCs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48C9E78E"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2</w:t>
            </w:r>
          </w:p>
        </w:tc>
        <w:tc>
          <w:tcPr>
            <w:tcW w:w="1701" w:type="dxa"/>
            <w:vMerge/>
            <w:tcBorders>
              <w:top w:val="single" w:sz="4" w:space="0" w:color="000000"/>
              <w:left w:val="single" w:sz="4" w:space="0" w:color="000000"/>
              <w:bottom w:val="single" w:sz="4" w:space="0" w:color="000000"/>
              <w:right w:val="single" w:sz="4" w:space="0" w:color="000000"/>
            </w:tcBorders>
          </w:tcPr>
          <w:p w14:paraId="04C52070"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2F4A4721"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BEDB08E"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689B444D"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Чтение и анализ фрагментов повести В. Распутина. 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w:t>
            </w:r>
            <w:r w:rsidRPr="0078096F">
              <w:rPr>
                <w:rFonts w:ascii="Times New Roman" w:hAnsi="Times New Roman" w:cs="Times New Roman"/>
                <w:sz w:val="24"/>
                <w:szCs w:val="24"/>
              </w:rPr>
              <w:t xml:space="preserve">го поколения). </w:t>
            </w:r>
          </w:p>
          <w:p w14:paraId="27981C9C"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xml:space="preserve">Работа с </w:t>
            </w:r>
            <w:proofErr w:type="spellStart"/>
            <w:r w:rsidRPr="0078096F">
              <w:rPr>
                <w:rFonts w:ascii="Times New Roman" w:hAnsi="Times New Roman" w:cs="Times New Roman"/>
                <w:sz w:val="24"/>
                <w:szCs w:val="24"/>
              </w:rPr>
              <w:t>инфоресурсами</w:t>
            </w:r>
            <w:proofErr w:type="spellEnd"/>
            <w:r w:rsidRPr="0078096F">
              <w:rPr>
                <w:rFonts w:ascii="Times New Roman" w:hAnsi="Times New Roman" w:cs="Times New Roman"/>
                <w:sz w:val="24"/>
                <w:szCs w:val="24"/>
              </w:rPr>
              <w:t>: подготовка презентации / постера, коллажа / видеоролика или другом формате (на выбор) по темам «Символика в повести В. Распутина …»; «Изображение патриархальной русской деревни», «Тема памяти и преемственности поколе</w:t>
            </w:r>
            <w:r w:rsidRPr="0078096F">
              <w:rPr>
                <w:rFonts w:ascii="Times New Roman" w:hAnsi="Times New Roman" w:cs="Times New Roman"/>
                <w:sz w:val="24"/>
                <w:szCs w:val="24"/>
              </w:rPr>
              <w:t>ний»; «Взаимосвязь нравственных и экологических проблем в произведениях В. Г. Распутина»;</w:t>
            </w:r>
          </w:p>
          <w:p w14:paraId="118E4FF6" w14:textId="77777777" w:rsidR="007B2C11" w:rsidRPr="0078096F" w:rsidRDefault="00837B7F" w:rsidP="0078096F">
            <w:pPr>
              <w:spacing w:after="0" w:line="240" w:lineRule="auto"/>
              <w:jc w:val="both"/>
              <w:rPr>
                <w:rFonts w:ascii="Times New Roman" w:hAnsi="Times New Roman" w:cs="Times New Roman"/>
                <w:i/>
                <w:sz w:val="24"/>
                <w:szCs w:val="24"/>
              </w:rPr>
            </w:pPr>
            <w:r w:rsidRPr="0078096F">
              <w:rPr>
                <w:rFonts w:ascii="Times New Roman" w:hAnsi="Times New Roman" w:cs="Times New Roman"/>
                <w:sz w:val="24"/>
                <w:szCs w:val="24"/>
              </w:rPr>
              <w:t xml:space="preserve">Просмотр кинофрагмента «Прощание» (1981) и его обсуждение (драма Э. Климова и Л. </w:t>
            </w:r>
            <w:proofErr w:type="spellStart"/>
            <w:r w:rsidRPr="0078096F">
              <w:rPr>
                <w:rFonts w:ascii="Times New Roman" w:hAnsi="Times New Roman" w:cs="Times New Roman"/>
                <w:sz w:val="24"/>
                <w:szCs w:val="24"/>
              </w:rPr>
              <w:t>Шепетко</w:t>
            </w:r>
            <w:proofErr w:type="spellEnd"/>
            <w:r w:rsidRPr="0078096F">
              <w:rPr>
                <w:rFonts w:ascii="Times New Roman" w:hAnsi="Times New Roman" w:cs="Times New Roman"/>
                <w:sz w:val="24"/>
                <w:szCs w:val="24"/>
              </w:rPr>
              <w:t xml:space="preserve"> по мотивам повести В.Г. Распутина)</w:t>
            </w:r>
          </w:p>
        </w:tc>
        <w:tc>
          <w:tcPr>
            <w:tcW w:w="992" w:type="dxa"/>
            <w:tcBorders>
              <w:top w:val="single" w:sz="4" w:space="0" w:color="000000"/>
              <w:left w:val="single" w:sz="4" w:space="0" w:color="000000"/>
              <w:bottom w:val="single" w:sz="4" w:space="0" w:color="000000"/>
              <w:right w:val="single" w:sz="4" w:space="0" w:color="000000"/>
            </w:tcBorders>
          </w:tcPr>
          <w:p w14:paraId="1B9E4831"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1" w:type="dxa"/>
            <w:vMerge/>
            <w:tcBorders>
              <w:top w:val="single" w:sz="4" w:space="0" w:color="000000"/>
              <w:left w:val="single" w:sz="4" w:space="0" w:color="000000"/>
              <w:bottom w:val="single" w:sz="4" w:space="0" w:color="000000"/>
              <w:right w:val="single" w:sz="4" w:space="0" w:color="000000"/>
            </w:tcBorders>
          </w:tcPr>
          <w:p w14:paraId="22443FA4"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1AAECDBA" w14:textId="77777777" w:rsidTr="0078096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F977A94"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lastRenderedPageBreak/>
              <w:t>Тема 4.20.</w:t>
            </w:r>
          </w:p>
          <w:p w14:paraId="01466573"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Идейно-художественное своеобразие лирики Н. М. Рубцова</w:t>
            </w:r>
          </w:p>
        </w:tc>
        <w:tc>
          <w:tcPr>
            <w:tcW w:w="9781" w:type="dxa"/>
            <w:tcBorders>
              <w:top w:val="single" w:sz="4" w:space="0" w:color="000000"/>
              <w:left w:val="single" w:sz="4" w:space="0" w:color="000000"/>
              <w:bottom w:val="single" w:sz="4" w:space="0" w:color="000000"/>
              <w:right w:val="single" w:sz="4" w:space="0" w:color="000000"/>
            </w:tcBorders>
          </w:tcPr>
          <w:p w14:paraId="04AE8C8D" w14:textId="77777777" w:rsidR="007B2C11" w:rsidRPr="0078096F" w:rsidRDefault="00837B7F" w:rsidP="0078096F">
            <w:pPr>
              <w:spacing w:after="0" w:line="240" w:lineRule="auto"/>
              <w:jc w:val="both"/>
              <w:rPr>
                <w:rFonts w:ascii="Times New Roman" w:hAnsi="Times New Roman" w:cs="Times New Roman"/>
                <w:i/>
                <w:sz w:val="24"/>
                <w:szCs w:val="24"/>
              </w:rPr>
            </w:pPr>
            <w:r w:rsidRPr="0078096F">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752B14D"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2</w:t>
            </w:r>
          </w:p>
        </w:tc>
        <w:tc>
          <w:tcPr>
            <w:tcW w:w="1701" w:type="dxa"/>
            <w:vMerge w:val="restart"/>
            <w:tcBorders>
              <w:top w:val="single" w:sz="4" w:space="0" w:color="000000"/>
              <w:left w:val="single" w:sz="4" w:space="0" w:color="000000"/>
              <w:bottom w:val="single" w:sz="4" w:space="0" w:color="000000"/>
              <w:right w:val="single" w:sz="4" w:space="0" w:color="000000"/>
            </w:tcBorders>
          </w:tcPr>
          <w:p w14:paraId="7A689F28"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78096F">
              <w:rPr>
                <w:rFonts w:ascii="Times New Roman" w:hAnsi="Times New Roman" w:cs="Times New Roman"/>
                <w:sz w:val="24"/>
                <w:szCs w:val="24"/>
              </w:rPr>
              <w:t>ОК 01, ОК 02, ОК 03, ОК 04, ОК 05, ОК 06, ОК 09</w:t>
            </w:r>
          </w:p>
        </w:tc>
      </w:tr>
      <w:tr w:rsidR="007B2C11" w:rsidRPr="0078096F" w14:paraId="17C0E853"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F17065A"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715B83DB" w14:textId="77777777" w:rsidR="007B2C11" w:rsidRPr="0078096F" w:rsidRDefault="00837B7F" w:rsidP="0078096F">
            <w:pPr>
              <w:spacing w:after="0" w:line="240" w:lineRule="auto"/>
              <w:jc w:val="both"/>
              <w:rPr>
                <w:rFonts w:ascii="Times New Roman" w:hAnsi="Times New Roman" w:cs="Times New Roman"/>
                <w:i/>
                <w:sz w:val="24"/>
                <w:szCs w:val="24"/>
              </w:rPr>
            </w:pPr>
            <w:r w:rsidRPr="0078096F">
              <w:rPr>
                <w:rFonts w:ascii="Times New Roman" w:hAnsi="Times New Roman" w:cs="Times New Roman"/>
                <w:i/>
                <w:sz w:val="24"/>
                <w:szCs w:val="24"/>
              </w:rPr>
              <w:t>Для чтения и изучения:</w:t>
            </w:r>
            <w:r w:rsidRPr="0078096F">
              <w:rPr>
                <w:rFonts w:ascii="Times New Roman" w:hAnsi="Times New Roman" w:cs="Times New Roman"/>
                <w:sz w:val="24"/>
                <w:szCs w:val="24"/>
              </w:rPr>
              <w:t xml:space="preserve"> стихотворения (не менее двух по выбору) «Звезда полей», «Тихая моя родина!..», «В горнице моей светло…», «Привет, Россия…», «Русский огонёк», «Я буду скакать по холмам задремавшей отчизны...»</w:t>
            </w:r>
          </w:p>
        </w:tc>
        <w:tc>
          <w:tcPr>
            <w:tcW w:w="992" w:type="dxa"/>
            <w:tcBorders>
              <w:top w:val="single" w:sz="4" w:space="0" w:color="000000"/>
              <w:left w:val="single" w:sz="4" w:space="0" w:color="000000"/>
              <w:bottom w:val="single" w:sz="4" w:space="0" w:color="000000"/>
              <w:right w:val="single" w:sz="4" w:space="0" w:color="000000"/>
            </w:tcBorders>
          </w:tcPr>
          <w:p w14:paraId="5EDE6E9B"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w:t>
            </w:r>
          </w:p>
        </w:tc>
        <w:tc>
          <w:tcPr>
            <w:tcW w:w="1701" w:type="dxa"/>
            <w:vMerge/>
            <w:tcBorders>
              <w:top w:val="single" w:sz="4" w:space="0" w:color="000000"/>
              <w:left w:val="single" w:sz="4" w:space="0" w:color="000000"/>
              <w:bottom w:val="single" w:sz="4" w:space="0" w:color="000000"/>
              <w:right w:val="single" w:sz="4" w:space="0" w:color="000000"/>
            </w:tcBorders>
          </w:tcPr>
          <w:p w14:paraId="16460881"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3ADE628F"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E9D791D"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5A3C39E1" w14:textId="77777777" w:rsidR="007B2C11" w:rsidRPr="0078096F" w:rsidRDefault="00837B7F" w:rsidP="0078096F">
            <w:pPr>
              <w:spacing w:after="0" w:line="240" w:lineRule="auto"/>
              <w:jc w:val="both"/>
              <w:rPr>
                <w:rFonts w:ascii="Times New Roman" w:hAnsi="Times New Roman" w:cs="Times New Roman"/>
                <w:i/>
                <w:sz w:val="24"/>
                <w:szCs w:val="24"/>
              </w:rPr>
            </w:pPr>
            <w:r w:rsidRPr="0078096F">
              <w:rPr>
                <w:rFonts w:ascii="Times New Roman" w:hAnsi="Times New Roman" w:cs="Times New Roman"/>
                <w:b/>
                <w:sz w:val="24"/>
                <w:szCs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3855F9A"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2</w:t>
            </w:r>
          </w:p>
        </w:tc>
        <w:tc>
          <w:tcPr>
            <w:tcW w:w="1701" w:type="dxa"/>
            <w:vMerge/>
            <w:tcBorders>
              <w:top w:val="single" w:sz="4" w:space="0" w:color="000000"/>
              <w:left w:val="single" w:sz="4" w:space="0" w:color="000000"/>
              <w:bottom w:val="single" w:sz="4" w:space="0" w:color="000000"/>
              <w:right w:val="single" w:sz="4" w:space="0" w:color="000000"/>
            </w:tcBorders>
          </w:tcPr>
          <w:p w14:paraId="3EB1823E"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46495628"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077E038"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11E176C6"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xml:space="preserve">Работа с </w:t>
            </w:r>
            <w:proofErr w:type="spellStart"/>
            <w:r w:rsidRPr="0078096F">
              <w:rPr>
                <w:rFonts w:ascii="Times New Roman" w:hAnsi="Times New Roman" w:cs="Times New Roman"/>
                <w:sz w:val="24"/>
                <w:szCs w:val="24"/>
              </w:rPr>
              <w:t>инфоресурсами</w:t>
            </w:r>
            <w:proofErr w:type="spellEnd"/>
            <w:r w:rsidRPr="0078096F">
              <w:rPr>
                <w:rFonts w:ascii="Times New Roman" w:hAnsi="Times New Roman" w:cs="Times New Roman"/>
                <w:sz w:val="24"/>
                <w:szCs w:val="24"/>
              </w:rPr>
              <w:t>: подготовка презентации / постера, коллажа / видеоролика или др. формате (по выбору) по темам «Тема Родины в лирике поэта», «Задушевность и музыкальность поэтического слова Рубцова».</w:t>
            </w:r>
          </w:p>
          <w:p w14:paraId="119646C7" w14:textId="77777777" w:rsidR="007B2C11" w:rsidRPr="0078096F" w:rsidRDefault="00837B7F" w:rsidP="0078096F">
            <w:pPr>
              <w:spacing w:after="0" w:line="240" w:lineRule="auto"/>
              <w:jc w:val="both"/>
              <w:rPr>
                <w:rFonts w:ascii="Times New Roman" w:hAnsi="Times New Roman" w:cs="Times New Roman"/>
                <w:i/>
                <w:sz w:val="24"/>
                <w:szCs w:val="24"/>
              </w:rPr>
            </w:pPr>
            <w:r w:rsidRPr="0078096F">
              <w:rPr>
                <w:rFonts w:ascii="Times New Roman" w:hAnsi="Times New Roman" w:cs="Times New Roman"/>
                <w:i/>
                <w:sz w:val="24"/>
                <w:szCs w:val="24"/>
              </w:rPr>
              <w:t xml:space="preserve"> Выразительное чтение стихотворений наизусть (не менее одно</w:t>
            </w:r>
            <w:r w:rsidRPr="0078096F">
              <w:rPr>
                <w:rFonts w:ascii="Times New Roman" w:hAnsi="Times New Roman" w:cs="Times New Roman"/>
                <w:i/>
                <w:sz w:val="24"/>
                <w:szCs w:val="24"/>
              </w:rPr>
              <w:t>го по выбору)</w:t>
            </w:r>
          </w:p>
        </w:tc>
        <w:tc>
          <w:tcPr>
            <w:tcW w:w="992" w:type="dxa"/>
            <w:tcBorders>
              <w:top w:val="single" w:sz="4" w:space="0" w:color="000000"/>
              <w:left w:val="single" w:sz="4" w:space="0" w:color="000000"/>
              <w:bottom w:val="single" w:sz="4" w:space="0" w:color="000000"/>
              <w:right w:val="single" w:sz="4" w:space="0" w:color="000000"/>
            </w:tcBorders>
          </w:tcPr>
          <w:p w14:paraId="4D25EBCA"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1" w:type="dxa"/>
            <w:vMerge/>
            <w:tcBorders>
              <w:top w:val="single" w:sz="4" w:space="0" w:color="000000"/>
              <w:left w:val="single" w:sz="4" w:space="0" w:color="000000"/>
              <w:bottom w:val="single" w:sz="4" w:space="0" w:color="000000"/>
              <w:right w:val="single" w:sz="4" w:space="0" w:color="000000"/>
            </w:tcBorders>
          </w:tcPr>
          <w:p w14:paraId="42D37C03"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32EA1197" w14:textId="77777777" w:rsidTr="0078096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67B18EC"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Тема 4.21.</w:t>
            </w:r>
          </w:p>
          <w:p w14:paraId="3B77C7C9"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Философские мотивы в лирике И. А. Бродского</w:t>
            </w:r>
          </w:p>
        </w:tc>
        <w:tc>
          <w:tcPr>
            <w:tcW w:w="9781" w:type="dxa"/>
            <w:tcBorders>
              <w:top w:val="single" w:sz="4" w:space="0" w:color="000000"/>
              <w:left w:val="single" w:sz="4" w:space="0" w:color="000000"/>
              <w:bottom w:val="single" w:sz="4" w:space="0" w:color="000000"/>
              <w:right w:val="single" w:sz="4" w:space="0" w:color="000000"/>
            </w:tcBorders>
          </w:tcPr>
          <w:p w14:paraId="7D3850BE" w14:textId="77777777" w:rsidR="007B2C11" w:rsidRPr="0078096F" w:rsidRDefault="00837B7F" w:rsidP="0078096F">
            <w:pPr>
              <w:spacing w:after="0" w:line="240" w:lineRule="auto"/>
              <w:jc w:val="both"/>
              <w:rPr>
                <w:rFonts w:ascii="Times New Roman" w:hAnsi="Times New Roman" w:cs="Times New Roman"/>
                <w:i/>
                <w:sz w:val="24"/>
                <w:szCs w:val="24"/>
              </w:rPr>
            </w:pPr>
            <w:r w:rsidRPr="0078096F">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47E8A59"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2</w:t>
            </w:r>
          </w:p>
        </w:tc>
        <w:tc>
          <w:tcPr>
            <w:tcW w:w="1701" w:type="dxa"/>
            <w:vMerge w:val="restart"/>
            <w:tcBorders>
              <w:top w:val="single" w:sz="4" w:space="0" w:color="000000"/>
              <w:left w:val="single" w:sz="4" w:space="0" w:color="000000"/>
              <w:bottom w:val="single" w:sz="4" w:space="0" w:color="000000"/>
              <w:right w:val="single" w:sz="4" w:space="0" w:color="000000"/>
            </w:tcBorders>
          </w:tcPr>
          <w:p w14:paraId="358E65F4"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78096F">
              <w:rPr>
                <w:rFonts w:ascii="Times New Roman" w:hAnsi="Times New Roman" w:cs="Times New Roman"/>
                <w:sz w:val="24"/>
                <w:szCs w:val="24"/>
              </w:rPr>
              <w:t>ОК 01, ОК 02, ОК 03, ОК 04, ОК 05, ОК 06, ОК 09</w:t>
            </w:r>
          </w:p>
        </w:tc>
      </w:tr>
      <w:tr w:rsidR="007B2C11" w:rsidRPr="0078096F" w14:paraId="00253A4E"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8B1A06D"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316455E2" w14:textId="77777777" w:rsidR="007B2C11" w:rsidRPr="0078096F" w:rsidRDefault="00837B7F" w:rsidP="0078096F">
            <w:pPr>
              <w:spacing w:after="0" w:line="240" w:lineRule="auto"/>
              <w:jc w:val="both"/>
              <w:rPr>
                <w:rFonts w:ascii="Times New Roman" w:hAnsi="Times New Roman" w:cs="Times New Roman"/>
                <w:i/>
                <w:sz w:val="24"/>
                <w:szCs w:val="24"/>
              </w:rPr>
            </w:pPr>
            <w:r w:rsidRPr="0078096F">
              <w:rPr>
                <w:rFonts w:ascii="Times New Roman" w:hAnsi="Times New Roman" w:cs="Times New Roman"/>
                <w:i/>
                <w:sz w:val="24"/>
                <w:szCs w:val="24"/>
              </w:rPr>
              <w:t>Для чтения и изучения: с</w:t>
            </w:r>
            <w:r w:rsidRPr="0078096F">
              <w:rPr>
                <w:rFonts w:ascii="Times New Roman" w:hAnsi="Times New Roman" w:cs="Times New Roman"/>
                <w:sz w:val="24"/>
                <w:szCs w:val="24"/>
              </w:rPr>
              <w:t xml:space="preserve">тихотворения (не менее трёх по выбору) «На смерть Жукова», «Осенний крик </w:t>
            </w:r>
            <w:r w:rsidRPr="0078096F">
              <w:rPr>
                <w:rFonts w:ascii="Times New Roman" w:hAnsi="Times New Roman" w:cs="Times New Roman"/>
                <w:sz w:val="24"/>
                <w:szCs w:val="24"/>
              </w:rPr>
              <w:t>ястреба», «Пилигримы», «Стансы» («Ни страны, ни погоста…»), «На столетие Анны Ахматовой», «Рождественский романс», «Я входил вместо дикого зверя в клетку…».</w:t>
            </w:r>
          </w:p>
        </w:tc>
        <w:tc>
          <w:tcPr>
            <w:tcW w:w="992" w:type="dxa"/>
            <w:tcBorders>
              <w:top w:val="single" w:sz="4" w:space="0" w:color="000000"/>
              <w:left w:val="single" w:sz="4" w:space="0" w:color="000000"/>
              <w:bottom w:val="single" w:sz="4" w:space="0" w:color="000000"/>
              <w:right w:val="single" w:sz="4" w:space="0" w:color="000000"/>
            </w:tcBorders>
          </w:tcPr>
          <w:p w14:paraId="713F823C"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w:t>
            </w:r>
          </w:p>
        </w:tc>
        <w:tc>
          <w:tcPr>
            <w:tcW w:w="1701" w:type="dxa"/>
            <w:vMerge/>
            <w:tcBorders>
              <w:top w:val="single" w:sz="4" w:space="0" w:color="000000"/>
              <w:left w:val="single" w:sz="4" w:space="0" w:color="000000"/>
              <w:bottom w:val="single" w:sz="4" w:space="0" w:color="000000"/>
              <w:right w:val="single" w:sz="4" w:space="0" w:color="000000"/>
            </w:tcBorders>
          </w:tcPr>
          <w:p w14:paraId="2C742E69"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7B821A63"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F3A72BE"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7050A389" w14:textId="77777777" w:rsidR="007B2C11" w:rsidRPr="0078096F" w:rsidRDefault="00837B7F" w:rsidP="0078096F">
            <w:pPr>
              <w:spacing w:after="0" w:line="240" w:lineRule="auto"/>
              <w:jc w:val="both"/>
              <w:rPr>
                <w:rFonts w:ascii="Times New Roman" w:hAnsi="Times New Roman" w:cs="Times New Roman"/>
                <w:i/>
                <w:sz w:val="24"/>
                <w:szCs w:val="24"/>
              </w:rPr>
            </w:pPr>
            <w:r w:rsidRPr="0078096F">
              <w:rPr>
                <w:rFonts w:ascii="Times New Roman" w:hAnsi="Times New Roman" w:cs="Times New Roman"/>
                <w:b/>
                <w:sz w:val="24"/>
                <w:szCs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609EB60E"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2</w:t>
            </w:r>
          </w:p>
        </w:tc>
        <w:tc>
          <w:tcPr>
            <w:tcW w:w="1701" w:type="dxa"/>
            <w:vMerge/>
            <w:tcBorders>
              <w:top w:val="single" w:sz="4" w:space="0" w:color="000000"/>
              <w:left w:val="single" w:sz="4" w:space="0" w:color="000000"/>
              <w:bottom w:val="single" w:sz="4" w:space="0" w:color="000000"/>
              <w:right w:val="single" w:sz="4" w:space="0" w:color="000000"/>
            </w:tcBorders>
          </w:tcPr>
          <w:p w14:paraId="43BB1785"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6205FC99"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93B3656"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7FA04A25" w14:textId="77777777" w:rsidR="007B2C11" w:rsidRPr="0078096F" w:rsidRDefault="00837B7F" w:rsidP="0078096F">
            <w:pPr>
              <w:spacing w:after="0" w:line="240" w:lineRule="auto"/>
              <w:jc w:val="both"/>
              <w:rPr>
                <w:rFonts w:ascii="Times New Roman" w:hAnsi="Times New Roman" w:cs="Times New Roman"/>
                <w:i/>
                <w:sz w:val="24"/>
                <w:szCs w:val="24"/>
              </w:rPr>
            </w:pPr>
            <w:r w:rsidRPr="0078096F">
              <w:rPr>
                <w:rFonts w:ascii="Times New Roman" w:hAnsi="Times New Roman" w:cs="Times New Roman"/>
                <w:i/>
                <w:sz w:val="24"/>
                <w:szCs w:val="24"/>
              </w:rPr>
              <w:t>Выразительное чтение стихотворений.</w:t>
            </w:r>
          </w:p>
          <w:p w14:paraId="43496387"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xml:space="preserve">Работа с </w:t>
            </w:r>
            <w:proofErr w:type="spellStart"/>
            <w:r w:rsidRPr="0078096F">
              <w:rPr>
                <w:rFonts w:ascii="Times New Roman" w:hAnsi="Times New Roman" w:cs="Times New Roman"/>
                <w:sz w:val="24"/>
                <w:szCs w:val="24"/>
              </w:rPr>
              <w:t>инфоресурсами</w:t>
            </w:r>
            <w:proofErr w:type="spellEnd"/>
            <w:r w:rsidRPr="0078096F">
              <w:rPr>
                <w:rFonts w:ascii="Times New Roman" w:hAnsi="Times New Roman" w:cs="Times New Roman"/>
                <w:sz w:val="24"/>
                <w:szCs w:val="24"/>
              </w:rPr>
              <w:t>: подготовка презентации / постера, коллажа / видеоролика или др. формате (по выбору) по темам «Основные темы лирических произведений поэта»; «Тема памяти»; «Философские мотивы в лирике Бродского»; «Своеобразие поэтического мышления и языка по</w:t>
            </w:r>
            <w:r w:rsidRPr="0078096F">
              <w:rPr>
                <w:rFonts w:ascii="Times New Roman" w:hAnsi="Times New Roman" w:cs="Times New Roman"/>
                <w:sz w:val="24"/>
                <w:szCs w:val="24"/>
              </w:rPr>
              <w:t>эта Бродского»</w:t>
            </w:r>
          </w:p>
        </w:tc>
        <w:tc>
          <w:tcPr>
            <w:tcW w:w="992" w:type="dxa"/>
            <w:tcBorders>
              <w:top w:val="single" w:sz="4" w:space="0" w:color="000000"/>
              <w:left w:val="single" w:sz="4" w:space="0" w:color="000000"/>
              <w:bottom w:val="single" w:sz="4" w:space="0" w:color="000000"/>
              <w:right w:val="single" w:sz="4" w:space="0" w:color="000000"/>
            </w:tcBorders>
          </w:tcPr>
          <w:p w14:paraId="717C1612"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1701" w:type="dxa"/>
            <w:vMerge/>
            <w:tcBorders>
              <w:top w:val="single" w:sz="4" w:space="0" w:color="000000"/>
              <w:left w:val="single" w:sz="4" w:space="0" w:color="000000"/>
              <w:bottom w:val="single" w:sz="4" w:space="0" w:color="000000"/>
              <w:right w:val="single" w:sz="4" w:space="0" w:color="000000"/>
            </w:tcBorders>
          </w:tcPr>
          <w:p w14:paraId="40679D2F"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3F49950F" w14:textId="77777777" w:rsidTr="0078096F">
        <w:trPr>
          <w:trHeight w:val="20"/>
        </w:trPr>
        <w:tc>
          <w:tcPr>
            <w:tcW w:w="12895" w:type="dxa"/>
            <w:gridSpan w:val="2"/>
            <w:tcBorders>
              <w:top w:val="single" w:sz="4" w:space="0" w:color="000000"/>
              <w:left w:val="single" w:sz="4" w:space="0" w:color="000000"/>
              <w:bottom w:val="single" w:sz="4" w:space="0" w:color="000000"/>
              <w:right w:val="single" w:sz="4" w:space="0" w:color="000000"/>
            </w:tcBorders>
          </w:tcPr>
          <w:p w14:paraId="1AB86256"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Раздел 5. Проза второй половины XX – начала XXI веков</w:t>
            </w:r>
          </w:p>
        </w:tc>
        <w:tc>
          <w:tcPr>
            <w:tcW w:w="992" w:type="dxa"/>
            <w:tcBorders>
              <w:top w:val="single" w:sz="4" w:space="0" w:color="000000"/>
              <w:left w:val="single" w:sz="4" w:space="0" w:color="000000"/>
              <w:bottom w:val="single" w:sz="4" w:space="0" w:color="000000"/>
              <w:right w:val="single" w:sz="4" w:space="0" w:color="000000"/>
            </w:tcBorders>
          </w:tcPr>
          <w:p w14:paraId="2EA12E2C"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2</w:t>
            </w:r>
          </w:p>
        </w:tc>
        <w:tc>
          <w:tcPr>
            <w:tcW w:w="1701" w:type="dxa"/>
            <w:tcBorders>
              <w:top w:val="single" w:sz="4" w:space="0" w:color="000000"/>
              <w:left w:val="single" w:sz="4" w:space="0" w:color="000000"/>
              <w:bottom w:val="single" w:sz="4" w:space="0" w:color="000000"/>
              <w:right w:val="single" w:sz="4" w:space="0" w:color="000000"/>
            </w:tcBorders>
          </w:tcPr>
          <w:p w14:paraId="787518E9"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B2C11" w:rsidRPr="0078096F" w14:paraId="798BF682" w14:textId="77777777" w:rsidTr="0078096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4E84861"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Тема 5.1.</w:t>
            </w:r>
          </w:p>
          <w:p w14:paraId="5E2D623D"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Проза второй половины XX – начала XXI века.</w:t>
            </w:r>
          </w:p>
          <w:p w14:paraId="0E1EB66C"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Социально-философская проблематика и нравственные искания героев произведений русской литературы</w:t>
            </w:r>
            <w:r w:rsidRPr="0078096F">
              <w:rPr>
                <w:rFonts w:ascii="Times New Roman" w:hAnsi="Times New Roman" w:cs="Times New Roman"/>
                <w:sz w:val="24"/>
                <w:szCs w:val="24"/>
              </w:rPr>
              <w:t xml:space="preserve"> </w:t>
            </w:r>
            <w:r w:rsidRPr="0078096F">
              <w:rPr>
                <w:rFonts w:ascii="Times New Roman" w:hAnsi="Times New Roman" w:cs="Times New Roman"/>
                <w:b/>
                <w:sz w:val="24"/>
                <w:szCs w:val="24"/>
              </w:rPr>
              <w:t xml:space="preserve">второй половины XX – начала XXI века </w:t>
            </w:r>
          </w:p>
        </w:tc>
        <w:tc>
          <w:tcPr>
            <w:tcW w:w="9781" w:type="dxa"/>
            <w:tcBorders>
              <w:top w:val="single" w:sz="4" w:space="0" w:color="000000"/>
              <w:left w:val="single" w:sz="4" w:space="0" w:color="000000"/>
              <w:bottom w:val="single" w:sz="4" w:space="0" w:color="000000"/>
              <w:right w:val="single" w:sz="4" w:space="0" w:color="000000"/>
            </w:tcBorders>
          </w:tcPr>
          <w:p w14:paraId="4B49152A" w14:textId="77777777" w:rsidR="007B2C11" w:rsidRPr="0078096F" w:rsidRDefault="00837B7F" w:rsidP="0078096F">
            <w:pPr>
              <w:spacing w:after="0" w:line="240" w:lineRule="auto"/>
              <w:jc w:val="both"/>
              <w:rPr>
                <w:rFonts w:ascii="Times New Roman" w:hAnsi="Times New Roman" w:cs="Times New Roman"/>
                <w:i/>
                <w:sz w:val="24"/>
                <w:szCs w:val="24"/>
              </w:rPr>
            </w:pPr>
            <w:r w:rsidRPr="0078096F">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DBDD47C"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2</w:t>
            </w:r>
          </w:p>
        </w:tc>
        <w:tc>
          <w:tcPr>
            <w:tcW w:w="1701" w:type="dxa"/>
            <w:vMerge w:val="restart"/>
            <w:tcBorders>
              <w:top w:val="single" w:sz="4" w:space="0" w:color="000000"/>
              <w:left w:val="single" w:sz="4" w:space="0" w:color="000000"/>
              <w:bottom w:val="single" w:sz="4" w:space="0" w:color="000000"/>
              <w:right w:val="single" w:sz="4" w:space="0" w:color="000000"/>
            </w:tcBorders>
          </w:tcPr>
          <w:p w14:paraId="068D65ED"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78096F">
              <w:rPr>
                <w:rFonts w:ascii="Times New Roman" w:hAnsi="Times New Roman" w:cs="Times New Roman"/>
                <w:sz w:val="24"/>
                <w:szCs w:val="24"/>
              </w:rPr>
              <w:t>ОК 01, ОК 02, ОК 03, ОК 04, ОК 05, ОК 06, ОК 09</w:t>
            </w:r>
          </w:p>
        </w:tc>
      </w:tr>
      <w:tr w:rsidR="007B2C11" w:rsidRPr="0078096F" w14:paraId="23E4D5C5"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97CC906"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13389EF5" w14:textId="77777777" w:rsidR="007B2C11" w:rsidRPr="0078096F" w:rsidRDefault="00837B7F" w:rsidP="0078096F">
            <w:pPr>
              <w:spacing w:after="0" w:line="240" w:lineRule="auto"/>
              <w:jc w:val="both"/>
              <w:rPr>
                <w:rFonts w:ascii="Times New Roman" w:hAnsi="Times New Roman" w:cs="Times New Roman"/>
                <w:i/>
                <w:sz w:val="24"/>
                <w:szCs w:val="24"/>
              </w:rPr>
            </w:pPr>
            <w:r w:rsidRPr="0078096F">
              <w:rPr>
                <w:rFonts w:ascii="Times New Roman" w:hAnsi="Times New Roman" w:cs="Times New Roman"/>
                <w:i/>
                <w:sz w:val="24"/>
                <w:szCs w:val="24"/>
              </w:rPr>
              <w:t>Для чтения и изучения:</w:t>
            </w:r>
            <w:r w:rsidRPr="0078096F">
              <w:rPr>
                <w:rFonts w:ascii="Times New Roman" w:hAnsi="Times New Roman" w:cs="Times New Roman"/>
                <w:sz w:val="24"/>
                <w:szCs w:val="24"/>
              </w:rPr>
              <w:t xml:space="preserve"> проза второй половины XX – начала XXI века. Рассказы, повести, романы (по одному произведению не менее чем двух прозаиков по выбору): Ф.А. Абрамов (повесть «Пелагея» и другие); Ч.Т. Айтматов (повесть «Белый пароход»); В.П. Астафьев (повествование в расска</w:t>
            </w:r>
            <w:r w:rsidRPr="0078096F">
              <w:rPr>
                <w:rFonts w:ascii="Times New Roman" w:hAnsi="Times New Roman" w:cs="Times New Roman"/>
                <w:sz w:val="24"/>
                <w:szCs w:val="24"/>
              </w:rPr>
              <w:t>зах «Царь-рыба» (фрагменты); В.И. Белов (рассказы «На родине», «</w:t>
            </w:r>
            <w:proofErr w:type="spellStart"/>
            <w:r w:rsidRPr="0078096F">
              <w:rPr>
                <w:rFonts w:ascii="Times New Roman" w:hAnsi="Times New Roman" w:cs="Times New Roman"/>
                <w:sz w:val="24"/>
                <w:szCs w:val="24"/>
              </w:rPr>
              <w:t>Бобришный</w:t>
            </w:r>
            <w:proofErr w:type="spellEnd"/>
            <w:r w:rsidRPr="0078096F">
              <w:rPr>
                <w:rFonts w:ascii="Times New Roman" w:hAnsi="Times New Roman" w:cs="Times New Roman"/>
                <w:sz w:val="24"/>
                <w:szCs w:val="24"/>
              </w:rPr>
              <w:t xml:space="preserve"> угор»); Ф.А. Искандер (роман в рассказах «Сандро из Чегема» (фрагменты)); Ю.П. Казаков (рассказы «Северный дневник», «Поморка»); Захар </w:t>
            </w:r>
            <w:proofErr w:type="spellStart"/>
            <w:r w:rsidRPr="0078096F">
              <w:rPr>
                <w:rFonts w:ascii="Times New Roman" w:hAnsi="Times New Roman" w:cs="Times New Roman"/>
                <w:sz w:val="24"/>
                <w:szCs w:val="24"/>
              </w:rPr>
              <w:t>Прилепин</w:t>
            </w:r>
            <w:proofErr w:type="spellEnd"/>
            <w:r w:rsidRPr="0078096F">
              <w:rPr>
                <w:rFonts w:ascii="Times New Roman" w:hAnsi="Times New Roman" w:cs="Times New Roman"/>
                <w:sz w:val="24"/>
                <w:szCs w:val="24"/>
              </w:rPr>
              <w:t xml:space="preserve"> (рассказ из сборника «Собаки и другие </w:t>
            </w:r>
            <w:r w:rsidRPr="0078096F">
              <w:rPr>
                <w:rFonts w:ascii="Times New Roman" w:hAnsi="Times New Roman" w:cs="Times New Roman"/>
                <w:sz w:val="24"/>
                <w:szCs w:val="24"/>
              </w:rPr>
              <w:t>люди»); А.Н. и Б.Н. Стругацкие (повесть «Понедельник начинается в субботу»); Ю.В. Трифонов (повести «Обмен»)</w:t>
            </w:r>
          </w:p>
        </w:tc>
        <w:tc>
          <w:tcPr>
            <w:tcW w:w="992" w:type="dxa"/>
            <w:tcBorders>
              <w:top w:val="single" w:sz="4" w:space="0" w:color="000000"/>
              <w:left w:val="single" w:sz="4" w:space="0" w:color="000000"/>
              <w:bottom w:val="single" w:sz="4" w:space="0" w:color="000000"/>
              <w:right w:val="single" w:sz="4" w:space="0" w:color="000000"/>
            </w:tcBorders>
          </w:tcPr>
          <w:p w14:paraId="7E36E42F"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w:t>
            </w:r>
          </w:p>
        </w:tc>
        <w:tc>
          <w:tcPr>
            <w:tcW w:w="1701" w:type="dxa"/>
            <w:vMerge/>
            <w:tcBorders>
              <w:top w:val="single" w:sz="4" w:space="0" w:color="000000"/>
              <w:left w:val="single" w:sz="4" w:space="0" w:color="000000"/>
              <w:bottom w:val="single" w:sz="4" w:space="0" w:color="000000"/>
              <w:right w:val="single" w:sz="4" w:space="0" w:color="000000"/>
            </w:tcBorders>
          </w:tcPr>
          <w:p w14:paraId="1ADCCE58"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74C6262D"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CE9AB34"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4B59AC0D" w14:textId="77777777" w:rsidR="007B2C11" w:rsidRPr="0078096F" w:rsidRDefault="00837B7F" w:rsidP="0078096F">
            <w:pPr>
              <w:spacing w:after="0" w:line="240" w:lineRule="auto"/>
              <w:jc w:val="both"/>
              <w:rPr>
                <w:rFonts w:ascii="Times New Roman" w:hAnsi="Times New Roman" w:cs="Times New Roman"/>
                <w:i/>
                <w:sz w:val="24"/>
                <w:szCs w:val="24"/>
              </w:rPr>
            </w:pPr>
            <w:r w:rsidRPr="0078096F">
              <w:rPr>
                <w:rFonts w:ascii="Times New Roman" w:hAnsi="Times New Roman" w:cs="Times New Roman"/>
                <w:b/>
                <w:sz w:val="24"/>
                <w:szCs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4A2A5779"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2</w:t>
            </w:r>
          </w:p>
        </w:tc>
        <w:tc>
          <w:tcPr>
            <w:tcW w:w="1701" w:type="dxa"/>
            <w:vMerge/>
            <w:tcBorders>
              <w:top w:val="single" w:sz="4" w:space="0" w:color="000000"/>
              <w:left w:val="single" w:sz="4" w:space="0" w:color="000000"/>
              <w:bottom w:val="single" w:sz="4" w:space="0" w:color="000000"/>
              <w:right w:val="single" w:sz="4" w:space="0" w:color="000000"/>
            </w:tcBorders>
          </w:tcPr>
          <w:p w14:paraId="556A943F"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1E8EB703"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0B37EC3"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3112E6C4" w14:textId="77777777" w:rsidR="007B2C11" w:rsidRPr="0078096F" w:rsidRDefault="00837B7F" w:rsidP="0078096F">
            <w:pPr>
              <w:spacing w:after="0" w:line="240" w:lineRule="auto"/>
              <w:jc w:val="both"/>
              <w:rPr>
                <w:rFonts w:ascii="Times New Roman" w:hAnsi="Times New Roman" w:cs="Times New Roman"/>
                <w:i/>
                <w:sz w:val="24"/>
                <w:szCs w:val="24"/>
              </w:rPr>
            </w:pPr>
            <w:r w:rsidRPr="0078096F">
              <w:rPr>
                <w:rFonts w:ascii="Times New Roman" w:hAnsi="Times New Roman" w:cs="Times New Roman"/>
                <w:sz w:val="24"/>
                <w:szCs w:val="24"/>
              </w:rPr>
              <w:t xml:space="preserve">Урок-конференция: представление презентации / постера, коллажа / видеоролика или другом формате (по выбору) по </w:t>
            </w:r>
            <w:r w:rsidRPr="0078096F">
              <w:rPr>
                <w:rFonts w:ascii="Times New Roman" w:hAnsi="Times New Roman" w:cs="Times New Roman"/>
                <w:sz w:val="24"/>
                <w:szCs w:val="24"/>
              </w:rPr>
              <w:t xml:space="preserve">темам «Проблематика произведений писателя …»; «Нравственные </w:t>
            </w:r>
            <w:r w:rsidRPr="0078096F">
              <w:rPr>
                <w:rFonts w:ascii="Times New Roman" w:hAnsi="Times New Roman" w:cs="Times New Roman"/>
                <w:sz w:val="24"/>
                <w:szCs w:val="24"/>
              </w:rPr>
              <w:lastRenderedPageBreak/>
              <w:t>искания героев произведений писателя…»; «Разнообразие повествовательных форм в изображении жизни современного общества писателя …»</w:t>
            </w:r>
          </w:p>
        </w:tc>
        <w:tc>
          <w:tcPr>
            <w:tcW w:w="992" w:type="dxa"/>
            <w:tcBorders>
              <w:top w:val="single" w:sz="4" w:space="0" w:color="000000"/>
              <w:left w:val="single" w:sz="4" w:space="0" w:color="000000"/>
              <w:bottom w:val="single" w:sz="4" w:space="0" w:color="000000"/>
              <w:right w:val="single" w:sz="4" w:space="0" w:color="000000"/>
            </w:tcBorders>
          </w:tcPr>
          <w:p w14:paraId="3D2BC4A5"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1" w:type="dxa"/>
            <w:vMerge/>
            <w:tcBorders>
              <w:top w:val="single" w:sz="4" w:space="0" w:color="000000"/>
              <w:left w:val="single" w:sz="4" w:space="0" w:color="000000"/>
              <w:bottom w:val="single" w:sz="4" w:space="0" w:color="000000"/>
              <w:right w:val="single" w:sz="4" w:space="0" w:color="000000"/>
            </w:tcBorders>
          </w:tcPr>
          <w:p w14:paraId="5323C6CE"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00F16362" w14:textId="77777777" w:rsidTr="0078096F">
        <w:trPr>
          <w:trHeight w:val="20"/>
        </w:trPr>
        <w:tc>
          <w:tcPr>
            <w:tcW w:w="12895" w:type="dxa"/>
            <w:gridSpan w:val="2"/>
            <w:tcBorders>
              <w:top w:val="single" w:sz="4" w:space="0" w:color="000000"/>
              <w:left w:val="single" w:sz="4" w:space="0" w:color="000000"/>
              <w:bottom w:val="single" w:sz="4" w:space="0" w:color="000000"/>
              <w:right w:val="single" w:sz="4" w:space="0" w:color="000000"/>
            </w:tcBorders>
          </w:tcPr>
          <w:p w14:paraId="640FB053"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Раздел 6. Поэзия второй половины XX – начала XXI века</w:t>
            </w:r>
          </w:p>
        </w:tc>
        <w:tc>
          <w:tcPr>
            <w:tcW w:w="992" w:type="dxa"/>
            <w:tcBorders>
              <w:top w:val="single" w:sz="4" w:space="0" w:color="000000"/>
              <w:left w:val="single" w:sz="4" w:space="0" w:color="000000"/>
              <w:bottom w:val="single" w:sz="4" w:space="0" w:color="000000"/>
              <w:right w:val="single" w:sz="4" w:space="0" w:color="000000"/>
            </w:tcBorders>
          </w:tcPr>
          <w:p w14:paraId="48EC4FDF"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2</w:t>
            </w:r>
          </w:p>
        </w:tc>
        <w:tc>
          <w:tcPr>
            <w:tcW w:w="1701" w:type="dxa"/>
            <w:tcBorders>
              <w:top w:val="single" w:sz="4" w:space="0" w:color="000000"/>
              <w:left w:val="single" w:sz="4" w:space="0" w:color="000000"/>
              <w:bottom w:val="single" w:sz="4" w:space="0" w:color="000000"/>
              <w:right w:val="single" w:sz="4" w:space="0" w:color="000000"/>
            </w:tcBorders>
          </w:tcPr>
          <w:p w14:paraId="2CC0F12F"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B2C11" w:rsidRPr="0078096F" w14:paraId="732567F9" w14:textId="77777777" w:rsidTr="0078096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77E48C5"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Тема 6.1.</w:t>
            </w:r>
          </w:p>
          <w:p w14:paraId="52BA80D0"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Поэзия второй половины XX – начала XXI века.</w:t>
            </w:r>
          </w:p>
          <w:p w14:paraId="57EC894C"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Тематика и основные мотивы лирики второй половины XX – начала XXI века</w:t>
            </w:r>
          </w:p>
        </w:tc>
        <w:tc>
          <w:tcPr>
            <w:tcW w:w="9781" w:type="dxa"/>
            <w:tcBorders>
              <w:top w:val="single" w:sz="4" w:space="0" w:color="000000"/>
              <w:left w:val="single" w:sz="4" w:space="0" w:color="000000"/>
              <w:bottom w:val="single" w:sz="4" w:space="0" w:color="000000"/>
              <w:right w:val="single" w:sz="4" w:space="0" w:color="000000"/>
            </w:tcBorders>
          </w:tcPr>
          <w:p w14:paraId="285C0B5E" w14:textId="77777777" w:rsidR="007B2C11" w:rsidRPr="0078096F" w:rsidRDefault="00837B7F" w:rsidP="0078096F">
            <w:pPr>
              <w:spacing w:after="0" w:line="240" w:lineRule="auto"/>
              <w:jc w:val="both"/>
              <w:rPr>
                <w:rFonts w:ascii="Times New Roman" w:hAnsi="Times New Roman" w:cs="Times New Roman"/>
                <w:i/>
                <w:sz w:val="24"/>
                <w:szCs w:val="24"/>
              </w:rPr>
            </w:pPr>
            <w:r w:rsidRPr="0078096F">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E2CD80F"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2</w:t>
            </w:r>
          </w:p>
        </w:tc>
        <w:tc>
          <w:tcPr>
            <w:tcW w:w="1701" w:type="dxa"/>
            <w:vMerge w:val="restart"/>
            <w:tcBorders>
              <w:top w:val="single" w:sz="4" w:space="0" w:color="000000"/>
              <w:left w:val="single" w:sz="4" w:space="0" w:color="000000"/>
              <w:bottom w:val="single" w:sz="4" w:space="0" w:color="000000"/>
              <w:right w:val="single" w:sz="4" w:space="0" w:color="000000"/>
            </w:tcBorders>
          </w:tcPr>
          <w:p w14:paraId="49699928"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78096F">
              <w:rPr>
                <w:rFonts w:ascii="Times New Roman" w:hAnsi="Times New Roman" w:cs="Times New Roman"/>
                <w:sz w:val="24"/>
                <w:szCs w:val="24"/>
              </w:rPr>
              <w:t>ОК 01, ОК 02, ОК 03, ОК 04, ОК 05, ОК 06, ОК 09</w:t>
            </w:r>
          </w:p>
        </w:tc>
      </w:tr>
      <w:tr w:rsidR="007B2C11" w:rsidRPr="0078096F" w14:paraId="01023324"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D12B07E"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5109C77C" w14:textId="77777777" w:rsidR="007B2C11" w:rsidRPr="0078096F" w:rsidRDefault="00837B7F" w:rsidP="0078096F">
            <w:pPr>
              <w:spacing w:after="0" w:line="240" w:lineRule="auto"/>
              <w:jc w:val="both"/>
              <w:rPr>
                <w:rFonts w:ascii="Times New Roman" w:hAnsi="Times New Roman" w:cs="Times New Roman"/>
                <w:i/>
                <w:sz w:val="24"/>
                <w:szCs w:val="24"/>
              </w:rPr>
            </w:pPr>
            <w:r w:rsidRPr="0078096F">
              <w:rPr>
                <w:rFonts w:ascii="Times New Roman" w:hAnsi="Times New Roman" w:cs="Times New Roman"/>
                <w:i/>
                <w:sz w:val="24"/>
                <w:szCs w:val="24"/>
              </w:rPr>
              <w:t>Для чтения и изучения:</w:t>
            </w:r>
            <w:r w:rsidRPr="0078096F">
              <w:rPr>
                <w:rFonts w:ascii="Times New Roman" w:hAnsi="Times New Roman" w:cs="Times New Roman"/>
                <w:sz w:val="24"/>
                <w:szCs w:val="24"/>
              </w:rPr>
              <w:t xml:space="preserve"> поэзия второй половины XX – начала XXI века. Стихотворения (по одному произведению не менее чем двух поэтов по выбору) В. С. Высоцкого, Н. А. Заболоцкого, Л. Н. Мартынова, Б. Ш. Окуджавы, А. А. Тарковского, Р. И. Рождественского, Ю. П. Кузнецова, А. А. Во</w:t>
            </w:r>
            <w:r w:rsidRPr="0078096F">
              <w:rPr>
                <w:rFonts w:ascii="Times New Roman" w:hAnsi="Times New Roman" w:cs="Times New Roman"/>
                <w:sz w:val="24"/>
                <w:szCs w:val="24"/>
              </w:rPr>
              <w:t xml:space="preserve">знесенского, Б. А. Ахмадулиной, Е. А. Евтушенко, А. С. Кушнера, О. Г. </w:t>
            </w:r>
            <w:proofErr w:type="spellStart"/>
            <w:r w:rsidRPr="0078096F">
              <w:rPr>
                <w:rFonts w:ascii="Times New Roman" w:hAnsi="Times New Roman" w:cs="Times New Roman"/>
                <w:sz w:val="24"/>
                <w:szCs w:val="24"/>
              </w:rPr>
              <w:t>Чухонцева</w:t>
            </w:r>
            <w:proofErr w:type="spellEnd"/>
            <w:r w:rsidRPr="0078096F">
              <w:rPr>
                <w:rFonts w:ascii="Times New Roman" w:hAnsi="Times New Roman" w:cs="Times New Roman"/>
                <w:sz w:val="24"/>
                <w:szCs w:val="24"/>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7F36C7AB"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78096F">
              <w:rPr>
                <w:rFonts w:ascii="Times New Roman" w:hAnsi="Times New Roman" w:cs="Times New Roman"/>
                <w:sz w:val="24"/>
                <w:szCs w:val="24"/>
              </w:rPr>
              <w:t>-</w:t>
            </w:r>
          </w:p>
        </w:tc>
        <w:tc>
          <w:tcPr>
            <w:tcW w:w="1701" w:type="dxa"/>
            <w:vMerge/>
            <w:tcBorders>
              <w:top w:val="single" w:sz="4" w:space="0" w:color="000000"/>
              <w:left w:val="single" w:sz="4" w:space="0" w:color="000000"/>
              <w:bottom w:val="single" w:sz="4" w:space="0" w:color="000000"/>
              <w:right w:val="single" w:sz="4" w:space="0" w:color="000000"/>
            </w:tcBorders>
          </w:tcPr>
          <w:p w14:paraId="7396F357"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6C116A54"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C709A29"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16D6E593" w14:textId="77777777" w:rsidR="007B2C11" w:rsidRPr="0078096F" w:rsidRDefault="00837B7F" w:rsidP="0078096F">
            <w:pPr>
              <w:spacing w:after="0" w:line="240" w:lineRule="auto"/>
              <w:jc w:val="both"/>
              <w:rPr>
                <w:rFonts w:ascii="Times New Roman" w:hAnsi="Times New Roman" w:cs="Times New Roman"/>
                <w:i/>
                <w:sz w:val="24"/>
                <w:szCs w:val="24"/>
              </w:rPr>
            </w:pPr>
            <w:r w:rsidRPr="0078096F">
              <w:rPr>
                <w:rFonts w:ascii="Times New Roman" w:hAnsi="Times New Roman" w:cs="Times New Roman"/>
                <w:b/>
                <w:sz w:val="24"/>
                <w:szCs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4D31ECB4"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2</w:t>
            </w:r>
          </w:p>
        </w:tc>
        <w:tc>
          <w:tcPr>
            <w:tcW w:w="1701" w:type="dxa"/>
            <w:vMerge/>
            <w:tcBorders>
              <w:top w:val="single" w:sz="4" w:space="0" w:color="000000"/>
              <w:left w:val="single" w:sz="4" w:space="0" w:color="000000"/>
              <w:bottom w:val="single" w:sz="4" w:space="0" w:color="000000"/>
              <w:right w:val="single" w:sz="4" w:space="0" w:color="000000"/>
            </w:tcBorders>
          </w:tcPr>
          <w:p w14:paraId="0F5286FE"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6F99FC46"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3291139"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0986A987"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xml:space="preserve">Урок-конференция: представление презентации / постера, коллажа / видеоролика или др. формате (по выбору) «Тематика и проблематика лирики </w:t>
            </w:r>
            <w:r w:rsidRPr="0078096F">
              <w:rPr>
                <w:rFonts w:ascii="Times New Roman" w:hAnsi="Times New Roman" w:cs="Times New Roman"/>
                <w:sz w:val="24"/>
                <w:szCs w:val="24"/>
              </w:rPr>
              <w:t>поэта» / «Художественные приемы и особенности поэтического языка автора».</w:t>
            </w:r>
          </w:p>
          <w:p w14:paraId="0E22503A" w14:textId="77777777" w:rsidR="007B2C11" w:rsidRPr="0078096F" w:rsidRDefault="00837B7F" w:rsidP="0078096F">
            <w:pPr>
              <w:spacing w:after="0" w:line="240" w:lineRule="auto"/>
              <w:jc w:val="both"/>
              <w:rPr>
                <w:rFonts w:ascii="Times New Roman" w:hAnsi="Times New Roman" w:cs="Times New Roman"/>
                <w:i/>
                <w:sz w:val="24"/>
                <w:szCs w:val="24"/>
              </w:rPr>
            </w:pPr>
            <w:r w:rsidRPr="0078096F">
              <w:rPr>
                <w:rFonts w:ascii="Times New Roman" w:hAnsi="Times New Roman" w:cs="Times New Roman"/>
                <w:i/>
                <w:sz w:val="24"/>
                <w:szCs w:val="24"/>
              </w:rPr>
              <w:t xml:space="preserve">Выразительное чтение наизусть одного стихотворения из изученных </w:t>
            </w:r>
          </w:p>
        </w:tc>
        <w:tc>
          <w:tcPr>
            <w:tcW w:w="992" w:type="dxa"/>
            <w:tcBorders>
              <w:top w:val="single" w:sz="4" w:space="0" w:color="000000"/>
              <w:left w:val="single" w:sz="4" w:space="0" w:color="000000"/>
              <w:bottom w:val="single" w:sz="4" w:space="0" w:color="000000"/>
              <w:right w:val="single" w:sz="4" w:space="0" w:color="000000"/>
            </w:tcBorders>
          </w:tcPr>
          <w:p w14:paraId="556C6CAD"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1701" w:type="dxa"/>
            <w:vMerge/>
            <w:tcBorders>
              <w:top w:val="single" w:sz="4" w:space="0" w:color="000000"/>
              <w:left w:val="single" w:sz="4" w:space="0" w:color="000000"/>
              <w:bottom w:val="single" w:sz="4" w:space="0" w:color="000000"/>
              <w:right w:val="single" w:sz="4" w:space="0" w:color="000000"/>
            </w:tcBorders>
          </w:tcPr>
          <w:p w14:paraId="3B921E1C"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319BCF0E" w14:textId="77777777" w:rsidTr="0078096F">
        <w:trPr>
          <w:trHeight w:val="20"/>
        </w:trPr>
        <w:tc>
          <w:tcPr>
            <w:tcW w:w="12895" w:type="dxa"/>
            <w:gridSpan w:val="2"/>
            <w:tcBorders>
              <w:top w:val="single" w:sz="4" w:space="0" w:color="000000"/>
              <w:left w:val="single" w:sz="4" w:space="0" w:color="000000"/>
              <w:bottom w:val="single" w:sz="4" w:space="0" w:color="000000"/>
              <w:right w:val="single" w:sz="4" w:space="0" w:color="000000"/>
            </w:tcBorders>
          </w:tcPr>
          <w:p w14:paraId="016FFD0C" w14:textId="77777777" w:rsidR="007B2C11" w:rsidRPr="0078096F" w:rsidRDefault="00837B7F" w:rsidP="0078096F">
            <w:pPr>
              <w:spacing w:after="0" w:line="240" w:lineRule="auto"/>
              <w:rPr>
                <w:rFonts w:ascii="Times New Roman" w:hAnsi="Times New Roman" w:cs="Times New Roman"/>
                <w:b/>
                <w:i/>
                <w:sz w:val="24"/>
                <w:szCs w:val="24"/>
              </w:rPr>
            </w:pPr>
            <w:r w:rsidRPr="0078096F">
              <w:rPr>
                <w:rFonts w:ascii="Times New Roman" w:hAnsi="Times New Roman" w:cs="Times New Roman"/>
                <w:b/>
                <w:sz w:val="24"/>
                <w:szCs w:val="24"/>
              </w:rPr>
              <w:t>Раздел 7. Драматургия второй половины ХХ – начала XXI века</w:t>
            </w:r>
          </w:p>
        </w:tc>
        <w:tc>
          <w:tcPr>
            <w:tcW w:w="992" w:type="dxa"/>
            <w:tcBorders>
              <w:top w:val="single" w:sz="4" w:space="0" w:color="000000"/>
              <w:left w:val="single" w:sz="4" w:space="0" w:color="000000"/>
              <w:bottom w:val="single" w:sz="4" w:space="0" w:color="000000"/>
              <w:right w:val="single" w:sz="4" w:space="0" w:color="000000"/>
            </w:tcBorders>
          </w:tcPr>
          <w:p w14:paraId="404B7353"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2</w:t>
            </w:r>
          </w:p>
        </w:tc>
        <w:tc>
          <w:tcPr>
            <w:tcW w:w="1701" w:type="dxa"/>
            <w:tcBorders>
              <w:top w:val="single" w:sz="4" w:space="0" w:color="000000"/>
              <w:left w:val="single" w:sz="4" w:space="0" w:color="000000"/>
              <w:bottom w:val="single" w:sz="4" w:space="0" w:color="000000"/>
              <w:right w:val="single" w:sz="4" w:space="0" w:color="000000"/>
            </w:tcBorders>
          </w:tcPr>
          <w:p w14:paraId="29941950"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B2C11" w:rsidRPr="0078096F" w14:paraId="1D7E2874" w14:textId="77777777" w:rsidTr="0078096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1632061"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Тема 7.1.</w:t>
            </w:r>
          </w:p>
          <w:p w14:paraId="12DE1058"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Драматургия второй</w:t>
            </w:r>
          </w:p>
          <w:p w14:paraId="6C25B10B"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 xml:space="preserve">половины ХХ – </w:t>
            </w:r>
            <w:r w:rsidRPr="0078096F">
              <w:rPr>
                <w:rFonts w:ascii="Times New Roman" w:hAnsi="Times New Roman" w:cs="Times New Roman"/>
                <w:b/>
                <w:sz w:val="24"/>
                <w:szCs w:val="24"/>
              </w:rPr>
              <w:t>начала</w:t>
            </w:r>
          </w:p>
          <w:p w14:paraId="7D05F239"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XXI века.</w:t>
            </w:r>
          </w:p>
          <w:p w14:paraId="682A5F07"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Основные темы и проблемы второй половины XX – начала XXI века</w:t>
            </w:r>
          </w:p>
        </w:tc>
        <w:tc>
          <w:tcPr>
            <w:tcW w:w="9781" w:type="dxa"/>
            <w:tcBorders>
              <w:top w:val="single" w:sz="4" w:space="0" w:color="000000"/>
              <w:left w:val="single" w:sz="4" w:space="0" w:color="000000"/>
              <w:bottom w:val="single" w:sz="4" w:space="0" w:color="000000"/>
              <w:right w:val="single" w:sz="4" w:space="0" w:color="000000"/>
            </w:tcBorders>
          </w:tcPr>
          <w:p w14:paraId="3C8C8628" w14:textId="77777777" w:rsidR="007B2C11" w:rsidRPr="0078096F" w:rsidRDefault="00837B7F" w:rsidP="0078096F">
            <w:pPr>
              <w:spacing w:after="0" w:line="240" w:lineRule="auto"/>
              <w:rPr>
                <w:rFonts w:ascii="Times New Roman" w:hAnsi="Times New Roman" w:cs="Times New Roman"/>
                <w:sz w:val="24"/>
                <w:szCs w:val="24"/>
              </w:rPr>
            </w:pPr>
            <w:r w:rsidRPr="0078096F">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603749C"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2</w:t>
            </w:r>
          </w:p>
        </w:tc>
        <w:tc>
          <w:tcPr>
            <w:tcW w:w="1701" w:type="dxa"/>
            <w:vMerge w:val="restart"/>
            <w:tcBorders>
              <w:top w:val="single" w:sz="4" w:space="0" w:color="000000"/>
              <w:left w:val="single" w:sz="4" w:space="0" w:color="000000"/>
              <w:bottom w:val="single" w:sz="4" w:space="0" w:color="000000"/>
              <w:right w:val="single" w:sz="4" w:space="0" w:color="000000"/>
            </w:tcBorders>
          </w:tcPr>
          <w:p w14:paraId="7D9D7AD5"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78096F">
              <w:rPr>
                <w:rFonts w:ascii="Times New Roman" w:hAnsi="Times New Roman" w:cs="Times New Roman"/>
                <w:sz w:val="24"/>
                <w:szCs w:val="24"/>
              </w:rPr>
              <w:t>ОК 01, ОК 02, ОК 03, ОК 04, ОК 05, ОК 06, ОК 09</w:t>
            </w:r>
          </w:p>
        </w:tc>
      </w:tr>
      <w:tr w:rsidR="007B2C11" w:rsidRPr="0078096F" w14:paraId="56B587B3"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BE2B359"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13072292" w14:textId="77777777" w:rsidR="007B2C11" w:rsidRPr="0078096F" w:rsidRDefault="00837B7F" w:rsidP="0078096F">
            <w:pPr>
              <w:spacing w:after="0" w:line="240" w:lineRule="auto"/>
              <w:jc w:val="both"/>
              <w:rPr>
                <w:rFonts w:ascii="Times New Roman" w:hAnsi="Times New Roman" w:cs="Times New Roman"/>
                <w:i/>
                <w:sz w:val="24"/>
                <w:szCs w:val="24"/>
              </w:rPr>
            </w:pPr>
            <w:r w:rsidRPr="0078096F">
              <w:rPr>
                <w:rFonts w:ascii="Times New Roman" w:hAnsi="Times New Roman" w:cs="Times New Roman"/>
                <w:i/>
                <w:sz w:val="24"/>
                <w:szCs w:val="24"/>
              </w:rPr>
              <w:t>Для чтения и изучения:</w:t>
            </w:r>
            <w:r w:rsidRPr="0078096F">
              <w:rPr>
                <w:rFonts w:ascii="Times New Roman" w:hAnsi="Times New Roman" w:cs="Times New Roman"/>
                <w:sz w:val="24"/>
                <w:szCs w:val="24"/>
              </w:rPr>
              <w:t xml:space="preserve"> драматургия второй половины ХХ – начала XXI века (произведение одного из драматургов по выбору): А. Н. Арбузов «Иркутская история»; А. В. Вампилов «Старший сын» и другие</w:t>
            </w:r>
          </w:p>
        </w:tc>
        <w:tc>
          <w:tcPr>
            <w:tcW w:w="992" w:type="dxa"/>
            <w:tcBorders>
              <w:top w:val="single" w:sz="4" w:space="0" w:color="000000"/>
              <w:left w:val="single" w:sz="4" w:space="0" w:color="000000"/>
              <w:bottom w:val="single" w:sz="4" w:space="0" w:color="000000"/>
              <w:right w:val="single" w:sz="4" w:space="0" w:color="000000"/>
            </w:tcBorders>
          </w:tcPr>
          <w:p w14:paraId="13C5E839"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1" w:type="dxa"/>
            <w:vMerge/>
            <w:tcBorders>
              <w:top w:val="single" w:sz="4" w:space="0" w:color="000000"/>
              <w:left w:val="single" w:sz="4" w:space="0" w:color="000000"/>
              <w:bottom w:val="single" w:sz="4" w:space="0" w:color="000000"/>
              <w:right w:val="single" w:sz="4" w:space="0" w:color="000000"/>
            </w:tcBorders>
          </w:tcPr>
          <w:p w14:paraId="2A6A9A7D"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52A2BCB1"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D23B326"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2D9C7978" w14:textId="77777777" w:rsidR="007B2C11" w:rsidRPr="0078096F" w:rsidRDefault="00837B7F" w:rsidP="0078096F">
            <w:pPr>
              <w:spacing w:after="0" w:line="240" w:lineRule="auto"/>
              <w:jc w:val="both"/>
              <w:rPr>
                <w:rFonts w:ascii="Times New Roman" w:hAnsi="Times New Roman" w:cs="Times New Roman"/>
                <w:i/>
                <w:sz w:val="24"/>
                <w:szCs w:val="24"/>
              </w:rPr>
            </w:pPr>
            <w:r w:rsidRPr="0078096F">
              <w:rPr>
                <w:rFonts w:ascii="Times New Roman" w:hAnsi="Times New Roman" w:cs="Times New Roman"/>
                <w:b/>
                <w:sz w:val="24"/>
                <w:szCs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66ECC111"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2</w:t>
            </w:r>
          </w:p>
        </w:tc>
        <w:tc>
          <w:tcPr>
            <w:tcW w:w="1701" w:type="dxa"/>
            <w:vMerge/>
            <w:tcBorders>
              <w:top w:val="single" w:sz="4" w:space="0" w:color="000000"/>
              <w:left w:val="single" w:sz="4" w:space="0" w:color="000000"/>
              <w:bottom w:val="single" w:sz="4" w:space="0" w:color="000000"/>
              <w:right w:val="single" w:sz="4" w:space="0" w:color="000000"/>
            </w:tcBorders>
          </w:tcPr>
          <w:p w14:paraId="23B7862A"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5FFE8781"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82DBE6C"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1DEF1332" w14:textId="77777777" w:rsidR="007B2C11" w:rsidRPr="0078096F" w:rsidRDefault="00837B7F" w:rsidP="0078096F">
            <w:pPr>
              <w:spacing w:after="0" w:line="240" w:lineRule="auto"/>
              <w:jc w:val="both"/>
              <w:rPr>
                <w:rFonts w:ascii="Times New Roman" w:hAnsi="Times New Roman" w:cs="Times New Roman"/>
                <w:sz w:val="24"/>
                <w:szCs w:val="24"/>
              </w:rPr>
            </w:pPr>
            <w:proofErr w:type="spellStart"/>
            <w:r w:rsidRPr="0078096F">
              <w:rPr>
                <w:rFonts w:ascii="Times New Roman" w:hAnsi="Times New Roman" w:cs="Times New Roman"/>
                <w:sz w:val="24"/>
                <w:szCs w:val="24"/>
              </w:rPr>
              <w:t>Киноурок</w:t>
            </w:r>
            <w:proofErr w:type="spellEnd"/>
            <w:r w:rsidRPr="0078096F">
              <w:rPr>
                <w:rFonts w:ascii="Times New Roman" w:hAnsi="Times New Roman" w:cs="Times New Roman"/>
                <w:sz w:val="24"/>
                <w:szCs w:val="24"/>
              </w:rPr>
              <w:t xml:space="preserve"> / просмотр телеспектакля.</w:t>
            </w:r>
          </w:p>
          <w:p w14:paraId="77C03675"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xml:space="preserve">Рецензия / </w:t>
            </w:r>
            <w:r w:rsidRPr="0078096F">
              <w:rPr>
                <w:rFonts w:ascii="Times New Roman" w:hAnsi="Times New Roman" w:cs="Times New Roman"/>
                <w:sz w:val="24"/>
                <w:szCs w:val="24"/>
              </w:rPr>
              <w:t>отзыв «Особенности драматургии второй половины ХХ – начала ХХI веков на примере одной пьесы. Основные темы и проблемы пьесы»</w:t>
            </w:r>
          </w:p>
        </w:tc>
        <w:tc>
          <w:tcPr>
            <w:tcW w:w="992" w:type="dxa"/>
            <w:tcBorders>
              <w:top w:val="single" w:sz="4" w:space="0" w:color="000000"/>
              <w:left w:val="single" w:sz="4" w:space="0" w:color="000000"/>
              <w:bottom w:val="single" w:sz="4" w:space="0" w:color="000000"/>
              <w:right w:val="single" w:sz="4" w:space="0" w:color="000000"/>
            </w:tcBorders>
          </w:tcPr>
          <w:p w14:paraId="23F629C8"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78096F">
              <w:rPr>
                <w:rFonts w:ascii="Times New Roman" w:hAnsi="Times New Roman" w:cs="Times New Roman"/>
                <w:sz w:val="24"/>
                <w:szCs w:val="24"/>
              </w:rPr>
              <w:t>-</w:t>
            </w:r>
          </w:p>
        </w:tc>
        <w:tc>
          <w:tcPr>
            <w:tcW w:w="1701" w:type="dxa"/>
            <w:vMerge/>
            <w:tcBorders>
              <w:top w:val="single" w:sz="4" w:space="0" w:color="000000"/>
              <w:left w:val="single" w:sz="4" w:space="0" w:color="000000"/>
              <w:bottom w:val="single" w:sz="4" w:space="0" w:color="000000"/>
              <w:right w:val="single" w:sz="4" w:space="0" w:color="000000"/>
            </w:tcBorders>
          </w:tcPr>
          <w:p w14:paraId="35AD9A20"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3CABA641" w14:textId="77777777" w:rsidTr="0078096F">
        <w:trPr>
          <w:trHeight w:val="20"/>
        </w:trPr>
        <w:tc>
          <w:tcPr>
            <w:tcW w:w="12895" w:type="dxa"/>
            <w:gridSpan w:val="2"/>
            <w:tcBorders>
              <w:top w:val="single" w:sz="4" w:space="0" w:color="000000"/>
              <w:left w:val="single" w:sz="4" w:space="0" w:color="000000"/>
              <w:bottom w:val="single" w:sz="4" w:space="0" w:color="000000"/>
              <w:right w:val="single" w:sz="4" w:space="0" w:color="000000"/>
            </w:tcBorders>
          </w:tcPr>
          <w:p w14:paraId="42A13D73"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78096F">
              <w:rPr>
                <w:rFonts w:ascii="Times New Roman" w:hAnsi="Times New Roman" w:cs="Times New Roman"/>
                <w:b/>
                <w:sz w:val="24"/>
                <w:szCs w:val="24"/>
              </w:rPr>
              <w:t>Раздел 8. Литература народов России</w:t>
            </w:r>
          </w:p>
        </w:tc>
        <w:tc>
          <w:tcPr>
            <w:tcW w:w="992" w:type="dxa"/>
            <w:tcBorders>
              <w:top w:val="single" w:sz="4" w:space="0" w:color="000000"/>
              <w:left w:val="single" w:sz="4" w:space="0" w:color="000000"/>
              <w:bottom w:val="single" w:sz="4" w:space="0" w:color="000000"/>
              <w:right w:val="single" w:sz="4" w:space="0" w:color="000000"/>
            </w:tcBorders>
          </w:tcPr>
          <w:p w14:paraId="3EBF3999"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2</w:t>
            </w:r>
          </w:p>
        </w:tc>
        <w:tc>
          <w:tcPr>
            <w:tcW w:w="1701" w:type="dxa"/>
            <w:tcBorders>
              <w:top w:val="single" w:sz="4" w:space="0" w:color="000000"/>
              <w:left w:val="single" w:sz="4" w:space="0" w:color="000000"/>
              <w:bottom w:val="single" w:sz="4" w:space="0" w:color="000000"/>
              <w:right w:val="single" w:sz="4" w:space="0" w:color="000000"/>
            </w:tcBorders>
          </w:tcPr>
          <w:p w14:paraId="49116DBC"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r>
      <w:tr w:rsidR="007B2C11" w:rsidRPr="0078096F" w14:paraId="0FE2307C" w14:textId="77777777" w:rsidTr="0078096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015E71A"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Тема 8.1</w:t>
            </w:r>
          </w:p>
          <w:p w14:paraId="034FA1F9"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Литература народов России.</w:t>
            </w:r>
          </w:p>
          <w:p w14:paraId="2105728C"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78096F">
              <w:rPr>
                <w:rFonts w:ascii="Times New Roman" w:hAnsi="Times New Roman" w:cs="Times New Roman"/>
                <w:b/>
                <w:sz w:val="24"/>
                <w:szCs w:val="24"/>
              </w:rPr>
              <w:t xml:space="preserve">Идейно-художественное своеобразие </w:t>
            </w:r>
            <w:r w:rsidRPr="0078096F">
              <w:rPr>
                <w:rFonts w:ascii="Times New Roman" w:hAnsi="Times New Roman" w:cs="Times New Roman"/>
                <w:b/>
                <w:sz w:val="24"/>
                <w:szCs w:val="24"/>
              </w:rPr>
              <w:t xml:space="preserve">литературы народов России и её </w:t>
            </w:r>
            <w:r w:rsidRPr="0078096F">
              <w:rPr>
                <w:rFonts w:ascii="Times New Roman" w:hAnsi="Times New Roman" w:cs="Times New Roman"/>
                <w:b/>
                <w:sz w:val="24"/>
                <w:szCs w:val="24"/>
              </w:rPr>
              <w:lastRenderedPageBreak/>
              <w:t>взаимосвязь с русской литературой</w:t>
            </w:r>
          </w:p>
        </w:tc>
        <w:tc>
          <w:tcPr>
            <w:tcW w:w="9781" w:type="dxa"/>
            <w:tcBorders>
              <w:top w:val="single" w:sz="4" w:space="0" w:color="000000"/>
              <w:left w:val="single" w:sz="4" w:space="0" w:color="000000"/>
              <w:bottom w:val="single" w:sz="4" w:space="0" w:color="000000"/>
              <w:right w:val="single" w:sz="4" w:space="0" w:color="000000"/>
            </w:tcBorders>
          </w:tcPr>
          <w:p w14:paraId="69083B54" w14:textId="77777777" w:rsidR="007B2C11" w:rsidRPr="0078096F" w:rsidRDefault="00837B7F" w:rsidP="0078096F">
            <w:pPr>
              <w:spacing w:after="0" w:line="240" w:lineRule="auto"/>
              <w:rPr>
                <w:rFonts w:ascii="Times New Roman" w:hAnsi="Times New Roman" w:cs="Times New Roman"/>
                <w:sz w:val="24"/>
                <w:szCs w:val="24"/>
              </w:rPr>
            </w:pPr>
            <w:r w:rsidRPr="0078096F">
              <w:rPr>
                <w:rFonts w:ascii="Times New Roman" w:hAnsi="Times New Roman" w:cs="Times New Roman"/>
                <w:b/>
                <w:sz w:val="24"/>
                <w:szCs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BD8E785"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1" w:type="dxa"/>
            <w:vMerge w:val="restart"/>
            <w:tcBorders>
              <w:top w:val="single" w:sz="4" w:space="0" w:color="000000"/>
              <w:left w:val="single" w:sz="4" w:space="0" w:color="000000"/>
              <w:bottom w:val="single" w:sz="4" w:space="0" w:color="000000"/>
              <w:right w:val="single" w:sz="4" w:space="0" w:color="000000"/>
            </w:tcBorders>
          </w:tcPr>
          <w:p w14:paraId="4B36C9A2"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78096F">
              <w:rPr>
                <w:rFonts w:ascii="Times New Roman" w:hAnsi="Times New Roman" w:cs="Times New Roman"/>
                <w:sz w:val="24"/>
                <w:szCs w:val="24"/>
              </w:rPr>
              <w:t>ОК 01, ОК 02, ОК 03, ОК 04, ОК 05, ОК 06, ОК 09</w:t>
            </w:r>
          </w:p>
        </w:tc>
      </w:tr>
      <w:tr w:rsidR="007B2C11" w:rsidRPr="0078096F" w14:paraId="5C80E249"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36AB659"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5FE2621A"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i/>
                <w:sz w:val="24"/>
                <w:szCs w:val="24"/>
              </w:rPr>
              <w:t>Для чтения и изучения:</w:t>
            </w:r>
            <w:r w:rsidRPr="0078096F">
              <w:rPr>
                <w:rFonts w:ascii="Times New Roman" w:hAnsi="Times New Roman" w:cs="Times New Roman"/>
                <w:sz w:val="24"/>
                <w:szCs w:val="24"/>
              </w:rPr>
              <w:t xml:space="preserve"> рассказы, повести, стихотворения (не менее одного произведения по выбору): стихотворения Г. Тукая, К. Хетагурова; рассказ Ю. </w:t>
            </w:r>
            <w:proofErr w:type="spellStart"/>
            <w:r w:rsidRPr="0078096F">
              <w:rPr>
                <w:rFonts w:ascii="Times New Roman" w:hAnsi="Times New Roman" w:cs="Times New Roman"/>
                <w:sz w:val="24"/>
                <w:szCs w:val="24"/>
              </w:rPr>
              <w:t>Рытхэу</w:t>
            </w:r>
            <w:proofErr w:type="spellEnd"/>
            <w:r w:rsidRPr="0078096F">
              <w:rPr>
                <w:rFonts w:ascii="Times New Roman" w:hAnsi="Times New Roman" w:cs="Times New Roman"/>
                <w:sz w:val="24"/>
                <w:szCs w:val="24"/>
              </w:rPr>
              <w:t xml:space="preserve"> «Хранитель огня»; повесть Ю. </w:t>
            </w:r>
            <w:proofErr w:type="spellStart"/>
            <w:r w:rsidRPr="0078096F">
              <w:rPr>
                <w:rFonts w:ascii="Times New Roman" w:hAnsi="Times New Roman" w:cs="Times New Roman"/>
                <w:sz w:val="24"/>
                <w:szCs w:val="24"/>
              </w:rPr>
              <w:t>Шесталова</w:t>
            </w:r>
            <w:proofErr w:type="spellEnd"/>
            <w:r w:rsidRPr="0078096F">
              <w:rPr>
                <w:rFonts w:ascii="Times New Roman" w:hAnsi="Times New Roman" w:cs="Times New Roman"/>
                <w:sz w:val="24"/>
                <w:szCs w:val="24"/>
              </w:rPr>
              <w:t xml:space="preserve"> «Синий ветер </w:t>
            </w:r>
            <w:proofErr w:type="spellStart"/>
            <w:r w:rsidRPr="0078096F">
              <w:rPr>
                <w:rFonts w:ascii="Times New Roman" w:hAnsi="Times New Roman" w:cs="Times New Roman"/>
                <w:sz w:val="24"/>
                <w:szCs w:val="24"/>
              </w:rPr>
              <w:t>каслания</w:t>
            </w:r>
            <w:proofErr w:type="spellEnd"/>
            <w:r w:rsidRPr="0078096F">
              <w:rPr>
                <w:rFonts w:ascii="Times New Roman" w:hAnsi="Times New Roman" w:cs="Times New Roman"/>
                <w:sz w:val="24"/>
                <w:szCs w:val="24"/>
              </w:rPr>
              <w:t xml:space="preserve">» и другие; стихотворения Г. </w:t>
            </w:r>
            <w:proofErr w:type="spellStart"/>
            <w:r w:rsidRPr="0078096F">
              <w:rPr>
                <w:rFonts w:ascii="Times New Roman" w:hAnsi="Times New Roman" w:cs="Times New Roman"/>
                <w:sz w:val="24"/>
                <w:szCs w:val="24"/>
              </w:rPr>
              <w:t>Айги</w:t>
            </w:r>
            <w:proofErr w:type="spellEnd"/>
            <w:r w:rsidRPr="0078096F">
              <w:rPr>
                <w:rFonts w:ascii="Times New Roman" w:hAnsi="Times New Roman" w:cs="Times New Roman"/>
                <w:sz w:val="24"/>
                <w:szCs w:val="24"/>
              </w:rPr>
              <w:t xml:space="preserve">, Р. Гамзатова, М. </w:t>
            </w:r>
            <w:proofErr w:type="spellStart"/>
            <w:r w:rsidRPr="0078096F">
              <w:rPr>
                <w:rFonts w:ascii="Times New Roman" w:hAnsi="Times New Roman" w:cs="Times New Roman"/>
                <w:sz w:val="24"/>
                <w:szCs w:val="24"/>
              </w:rPr>
              <w:t>Джалиля</w:t>
            </w:r>
            <w:proofErr w:type="spellEnd"/>
            <w:r w:rsidRPr="0078096F">
              <w:rPr>
                <w:rFonts w:ascii="Times New Roman" w:hAnsi="Times New Roman" w:cs="Times New Roman"/>
                <w:sz w:val="24"/>
                <w:szCs w:val="24"/>
              </w:rPr>
              <w:t>, М.</w:t>
            </w:r>
            <w:r w:rsidRPr="0078096F">
              <w:rPr>
                <w:rFonts w:ascii="Times New Roman" w:hAnsi="Times New Roman" w:cs="Times New Roman"/>
                <w:sz w:val="24"/>
                <w:szCs w:val="24"/>
              </w:rPr>
              <w:t xml:space="preserve"> Карима, Д. Кугультинова, К. Кулиева </w:t>
            </w:r>
          </w:p>
        </w:tc>
        <w:tc>
          <w:tcPr>
            <w:tcW w:w="992" w:type="dxa"/>
            <w:tcBorders>
              <w:top w:val="single" w:sz="4" w:space="0" w:color="000000"/>
              <w:left w:val="single" w:sz="4" w:space="0" w:color="000000"/>
              <w:bottom w:val="single" w:sz="4" w:space="0" w:color="000000"/>
              <w:right w:val="single" w:sz="4" w:space="0" w:color="000000"/>
            </w:tcBorders>
          </w:tcPr>
          <w:p w14:paraId="0ADA5D56"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78096F">
              <w:rPr>
                <w:rFonts w:ascii="Times New Roman" w:hAnsi="Times New Roman" w:cs="Times New Roman"/>
                <w:sz w:val="24"/>
                <w:szCs w:val="24"/>
              </w:rPr>
              <w:t>-</w:t>
            </w:r>
          </w:p>
        </w:tc>
        <w:tc>
          <w:tcPr>
            <w:tcW w:w="1701" w:type="dxa"/>
            <w:vMerge/>
            <w:tcBorders>
              <w:top w:val="single" w:sz="4" w:space="0" w:color="000000"/>
              <w:left w:val="single" w:sz="4" w:space="0" w:color="000000"/>
              <w:bottom w:val="single" w:sz="4" w:space="0" w:color="000000"/>
              <w:right w:val="single" w:sz="4" w:space="0" w:color="000000"/>
            </w:tcBorders>
          </w:tcPr>
          <w:p w14:paraId="763B5034"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50D6589C"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775ED0D"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6213E017"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2F88C06D"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78096F">
              <w:rPr>
                <w:rFonts w:ascii="Times New Roman" w:hAnsi="Times New Roman" w:cs="Times New Roman"/>
                <w:sz w:val="24"/>
                <w:szCs w:val="24"/>
              </w:rPr>
              <w:t>2</w:t>
            </w:r>
          </w:p>
        </w:tc>
        <w:tc>
          <w:tcPr>
            <w:tcW w:w="1701" w:type="dxa"/>
            <w:vMerge/>
            <w:tcBorders>
              <w:top w:val="single" w:sz="4" w:space="0" w:color="000000"/>
              <w:left w:val="single" w:sz="4" w:space="0" w:color="000000"/>
              <w:bottom w:val="single" w:sz="4" w:space="0" w:color="000000"/>
              <w:right w:val="single" w:sz="4" w:space="0" w:color="000000"/>
            </w:tcBorders>
          </w:tcPr>
          <w:p w14:paraId="2C4AE8EB"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41A59D6F"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A123F53"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39142726"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xml:space="preserve">Взаимовлияние русской художественной литературы и литературы народов России. Историко-культурный контекст и контекст творчества автора художественного произведения. </w:t>
            </w:r>
          </w:p>
          <w:p w14:paraId="552EA808" w14:textId="77777777" w:rsidR="007B2C11" w:rsidRPr="0078096F" w:rsidRDefault="00837B7F" w:rsidP="0078096F">
            <w:pPr>
              <w:spacing w:after="0" w:line="240" w:lineRule="auto"/>
              <w:jc w:val="both"/>
              <w:rPr>
                <w:rFonts w:ascii="Times New Roman" w:hAnsi="Times New Roman" w:cs="Times New Roman"/>
                <w:i/>
                <w:sz w:val="24"/>
                <w:szCs w:val="24"/>
              </w:rPr>
            </w:pPr>
            <w:r w:rsidRPr="0078096F">
              <w:rPr>
                <w:rFonts w:ascii="Times New Roman" w:hAnsi="Times New Roman" w:cs="Times New Roman"/>
                <w:i/>
                <w:sz w:val="24"/>
                <w:szCs w:val="24"/>
              </w:rPr>
              <w:t xml:space="preserve">Подготовка сценария литературно-музыкальной композиции / культурно - массового </w:t>
            </w:r>
            <w:r w:rsidRPr="0078096F">
              <w:rPr>
                <w:rFonts w:ascii="Times New Roman" w:hAnsi="Times New Roman" w:cs="Times New Roman"/>
                <w:i/>
                <w:sz w:val="24"/>
                <w:szCs w:val="24"/>
              </w:rPr>
              <w:t>мероприятия</w:t>
            </w:r>
          </w:p>
        </w:tc>
        <w:tc>
          <w:tcPr>
            <w:tcW w:w="992" w:type="dxa"/>
            <w:tcBorders>
              <w:top w:val="single" w:sz="4" w:space="0" w:color="000000"/>
              <w:left w:val="single" w:sz="4" w:space="0" w:color="000000"/>
              <w:bottom w:val="single" w:sz="4" w:space="0" w:color="000000"/>
              <w:right w:val="single" w:sz="4" w:space="0" w:color="000000"/>
            </w:tcBorders>
          </w:tcPr>
          <w:p w14:paraId="79F122D4"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1701" w:type="dxa"/>
            <w:vMerge/>
            <w:tcBorders>
              <w:top w:val="single" w:sz="4" w:space="0" w:color="000000"/>
              <w:left w:val="single" w:sz="4" w:space="0" w:color="000000"/>
              <w:bottom w:val="single" w:sz="4" w:space="0" w:color="000000"/>
              <w:right w:val="single" w:sz="4" w:space="0" w:color="000000"/>
            </w:tcBorders>
          </w:tcPr>
          <w:p w14:paraId="32D21CBF"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60F30AAC" w14:textId="77777777" w:rsidTr="0078096F">
        <w:trPr>
          <w:trHeight w:val="20"/>
        </w:trPr>
        <w:tc>
          <w:tcPr>
            <w:tcW w:w="12895" w:type="dxa"/>
            <w:gridSpan w:val="2"/>
            <w:tcBorders>
              <w:top w:val="single" w:sz="4" w:space="0" w:color="000000"/>
              <w:left w:val="single" w:sz="4" w:space="0" w:color="000000"/>
              <w:bottom w:val="single" w:sz="4" w:space="0" w:color="000000"/>
              <w:right w:val="single" w:sz="4" w:space="0" w:color="000000"/>
            </w:tcBorders>
          </w:tcPr>
          <w:p w14:paraId="09958132"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Раздел 9. Зарубежная литература</w:t>
            </w:r>
          </w:p>
        </w:tc>
        <w:tc>
          <w:tcPr>
            <w:tcW w:w="992" w:type="dxa"/>
            <w:tcBorders>
              <w:top w:val="single" w:sz="4" w:space="0" w:color="000000"/>
              <w:left w:val="single" w:sz="4" w:space="0" w:color="000000"/>
              <w:bottom w:val="single" w:sz="4" w:space="0" w:color="000000"/>
              <w:right w:val="single" w:sz="4" w:space="0" w:color="000000"/>
            </w:tcBorders>
          </w:tcPr>
          <w:p w14:paraId="478A14C9"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4</w:t>
            </w:r>
          </w:p>
        </w:tc>
        <w:tc>
          <w:tcPr>
            <w:tcW w:w="1701" w:type="dxa"/>
            <w:tcBorders>
              <w:top w:val="single" w:sz="4" w:space="0" w:color="000000"/>
              <w:left w:val="single" w:sz="4" w:space="0" w:color="000000"/>
              <w:bottom w:val="single" w:sz="4" w:space="0" w:color="000000"/>
              <w:right w:val="single" w:sz="4" w:space="0" w:color="000000"/>
            </w:tcBorders>
          </w:tcPr>
          <w:p w14:paraId="174C30A6"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B2C11" w:rsidRPr="0078096F" w14:paraId="28FDF4FD" w14:textId="77777777" w:rsidTr="0078096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6ED556E"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Тема 9.1</w:t>
            </w:r>
          </w:p>
          <w:p w14:paraId="39F33AD9"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Основные темы и мотивы зарубежной поэзии и прозы второй половины XIX века - XX века</w:t>
            </w:r>
          </w:p>
        </w:tc>
        <w:tc>
          <w:tcPr>
            <w:tcW w:w="9781" w:type="dxa"/>
            <w:tcBorders>
              <w:top w:val="single" w:sz="4" w:space="0" w:color="000000"/>
              <w:left w:val="single" w:sz="4" w:space="0" w:color="000000"/>
              <w:bottom w:val="single" w:sz="4" w:space="0" w:color="000000"/>
              <w:right w:val="single" w:sz="4" w:space="0" w:color="000000"/>
            </w:tcBorders>
          </w:tcPr>
          <w:p w14:paraId="43256129" w14:textId="77777777" w:rsidR="007B2C11" w:rsidRPr="0078096F" w:rsidRDefault="00837B7F" w:rsidP="0078096F">
            <w:pPr>
              <w:spacing w:after="0" w:line="240" w:lineRule="auto"/>
              <w:jc w:val="both"/>
              <w:rPr>
                <w:rFonts w:ascii="Times New Roman" w:hAnsi="Times New Roman" w:cs="Times New Roman"/>
                <w:i/>
                <w:sz w:val="24"/>
                <w:szCs w:val="24"/>
              </w:rPr>
            </w:pPr>
            <w:r w:rsidRPr="0078096F">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C0D42EE"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2</w:t>
            </w:r>
          </w:p>
        </w:tc>
        <w:tc>
          <w:tcPr>
            <w:tcW w:w="1701" w:type="dxa"/>
            <w:vMerge w:val="restart"/>
            <w:tcBorders>
              <w:top w:val="single" w:sz="4" w:space="0" w:color="000000"/>
              <w:left w:val="single" w:sz="4" w:space="0" w:color="000000"/>
              <w:bottom w:val="single" w:sz="4" w:space="0" w:color="000000"/>
              <w:right w:val="single" w:sz="4" w:space="0" w:color="000000"/>
            </w:tcBorders>
          </w:tcPr>
          <w:p w14:paraId="73CD608D"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78096F">
              <w:rPr>
                <w:rFonts w:ascii="Times New Roman" w:hAnsi="Times New Roman" w:cs="Times New Roman"/>
                <w:sz w:val="24"/>
                <w:szCs w:val="24"/>
              </w:rPr>
              <w:t>ОК 01, ОК 02, ОК 03, ОК 04, ОК 05, ОК 06, ОК 09</w:t>
            </w:r>
          </w:p>
        </w:tc>
      </w:tr>
      <w:tr w:rsidR="007B2C11" w:rsidRPr="0078096F" w14:paraId="205C6529" w14:textId="77777777" w:rsidTr="0078096F">
        <w:trPr>
          <w:trHeight w:val="270"/>
        </w:trPr>
        <w:tc>
          <w:tcPr>
            <w:tcW w:w="3114" w:type="dxa"/>
            <w:vMerge/>
            <w:tcBorders>
              <w:top w:val="single" w:sz="4" w:space="0" w:color="000000"/>
              <w:left w:val="single" w:sz="4" w:space="0" w:color="000000"/>
              <w:bottom w:val="single" w:sz="4" w:space="0" w:color="000000"/>
              <w:right w:val="single" w:sz="4" w:space="0" w:color="000000"/>
            </w:tcBorders>
          </w:tcPr>
          <w:p w14:paraId="31AC59D0"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3BFE5A7A"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i/>
                <w:sz w:val="24"/>
                <w:szCs w:val="24"/>
              </w:rPr>
              <w:t xml:space="preserve">Для чтения и изучения: </w:t>
            </w:r>
            <w:r w:rsidRPr="0078096F">
              <w:rPr>
                <w:rFonts w:ascii="Times New Roman" w:hAnsi="Times New Roman" w:cs="Times New Roman"/>
                <w:sz w:val="24"/>
                <w:szCs w:val="24"/>
              </w:rPr>
              <w:t>Зарубежная проза второй половины XIX века-- XX века (</w:t>
            </w:r>
            <w:r w:rsidRPr="0078096F">
              <w:rPr>
                <w:rFonts w:ascii="Times New Roman" w:hAnsi="Times New Roman" w:cs="Times New Roman"/>
                <w:i/>
                <w:sz w:val="24"/>
                <w:szCs w:val="24"/>
              </w:rPr>
              <w:t>одно произведение по выбору</w:t>
            </w:r>
            <w:r w:rsidRPr="0078096F">
              <w:rPr>
                <w:rFonts w:ascii="Times New Roman" w:hAnsi="Times New Roman" w:cs="Times New Roman"/>
                <w:sz w:val="24"/>
                <w:szCs w:val="24"/>
              </w:rPr>
              <w:t xml:space="preserve">). Например, произведения </w:t>
            </w:r>
            <w:proofErr w:type="spellStart"/>
            <w:r w:rsidRPr="0078096F">
              <w:rPr>
                <w:rFonts w:ascii="Times New Roman" w:hAnsi="Times New Roman" w:cs="Times New Roman"/>
                <w:sz w:val="24"/>
                <w:szCs w:val="24"/>
              </w:rPr>
              <w:t>Р.Брэдбери</w:t>
            </w:r>
            <w:proofErr w:type="spellEnd"/>
            <w:r w:rsidRPr="0078096F">
              <w:rPr>
                <w:rFonts w:ascii="Times New Roman" w:hAnsi="Times New Roman" w:cs="Times New Roman"/>
                <w:sz w:val="24"/>
                <w:szCs w:val="24"/>
              </w:rPr>
              <w:t xml:space="preserve"> «451 градус по Фаренгейту»; Э. Хемингуэя «Старик и море».</w:t>
            </w:r>
          </w:p>
          <w:p w14:paraId="27E1D2F6"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xml:space="preserve">Зарубежная поэзия второй половины XIX века -- XX века (не </w:t>
            </w:r>
            <w:r w:rsidRPr="0078096F">
              <w:rPr>
                <w:rFonts w:ascii="Times New Roman" w:hAnsi="Times New Roman" w:cs="Times New Roman"/>
                <w:sz w:val="24"/>
                <w:szCs w:val="24"/>
              </w:rPr>
              <w:t>менее двух стихотворений одного из поэтов по выбору). Например, стихотворения А. Рембо, Ш. Бодлера</w:t>
            </w:r>
          </w:p>
        </w:tc>
        <w:tc>
          <w:tcPr>
            <w:tcW w:w="992" w:type="dxa"/>
            <w:tcBorders>
              <w:top w:val="single" w:sz="4" w:space="0" w:color="000000"/>
              <w:left w:val="single" w:sz="4" w:space="0" w:color="000000"/>
              <w:bottom w:val="single" w:sz="4" w:space="0" w:color="000000"/>
              <w:right w:val="single" w:sz="4" w:space="0" w:color="000000"/>
            </w:tcBorders>
          </w:tcPr>
          <w:p w14:paraId="1D66FCA3"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w:t>
            </w:r>
          </w:p>
        </w:tc>
        <w:tc>
          <w:tcPr>
            <w:tcW w:w="1701" w:type="dxa"/>
            <w:vMerge/>
            <w:tcBorders>
              <w:top w:val="single" w:sz="4" w:space="0" w:color="000000"/>
              <w:left w:val="single" w:sz="4" w:space="0" w:color="000000"/>
              <w:bottom w:val="single" w:sz="4" w:space="0" w:color="000000"/>
              <w:right w:val="single" w:sz="4" w:space="0" w:color="000000"/>
            </w:tcBorders>
          </w:tcPr>
          <w:p w14:paraId="12F6C7D1"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5D217D16" w14:textId="77777777" w:rsidTr="0078096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3A18D45"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Тема 9.2</w:t>
            </w:r>
          </w:p>
          <w:p w14:paraId="37B54C76"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Отражение социальных проблем в зарубежной драматургии второй половины XIX века - XX века</w:t>
            </w:r>
          </w:p>
        </w:tc>
        <w:tc>
          <w:tcPr>
            <w:tcW w:w="9781" w:type="dxa"/>
            <w:tcBorders>
              <w:top w:val="single" w:sz="4" w:space="0" w:color="000000"/>
              <w:left w:val="single" w:sz="4" w:space="0" w:color="000000"/>
              <w:bottom w:val="single" w:sz="4" w:space="0" w:color="000000"/>
              <w:right w:val="single" w:sz="4" w:space="0" w:color="000000"/>
            </w:tcBorders>
          </w:tcPr>
          <w:p w14:paraId="41430DC7"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b/>
                <w:sz w:val="24"/>
                <w:szCs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4746D00"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2</w:t>
            </w:r>
          </w:p>
        </w:tc>
        <w:tc>
          <w:tcPr>
            <w:tcW w:w="1701" w:type="dxa"/>
            <w:vMerge w:val="restart"/>
            <w:tcBorders>
              <w:top w:val="single" w:sz="4" w:space="0" w:color="000000"/>
              <w:left w:val="single" w:sz="4" w:space="0" w:color="000000"/>
              <w:bottom w:val="single" w:sz="4" w:space="0" w:color="000000"/>
              <w:right w:val="single" w:sz="4" w:space="0" w:color="000000"/>
            </w:tcBorders>
          </w:tcPr>
          <w:p w14:paraId="41866D72"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78096F">
              <w:rPr>
                <w:rFonts w:ascii="Times New Roman" w:hAnsi="Times New Roman" w:cs="Times New Roman"/>
                <w:sz w:val="24"/>
                <w:szCs w:val="24"/>
              </w:rPr>
              <w:t xml:space="preserve">ОК 01, ОК 02, ОК 03, </w:t>
            </w:r>
            <w:r w:rsidRPr="0078096F">
              <w:rPr>
                <w:rFonts w:ascii="Times New Roman" w:hAnsi="Times New Roman" w:cs="Times New Roman"/>
                <w:sz w:val="24"/>
                <w:szCs w:val="24"/>
              </w:rPr>
              <w:t>ОК 04, ОК 05, ОК 06, ОК 09</w:t>
            </w:r>
          </w:p>
        </w:tc>
      </w:tr>
      <w:tr w:rsidR="007B2C11" w:rsidRPr="0078096F" w14:paraId="2F22C3FE" w14:textId="77777777" w:rsidTr="0078096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8C8AA8D"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7543E332" w14:textId="77777777" w:rsidR="007B2C11" w:rsidRPr="0078096F" w:rsidRDefault="00837B7F" w:rsidP="0078096F">
            <w:pPr>
              <w:spacing w:after="0" w:line="240" w:lineRule="auto"/>
              <w:jc w:val="both"/>
              <w:rPr>
                <w:rFonts w:ascii="Times New Roman" w:hAnsi="Times New Roman" w:cs="Times New Roman"/>
                <w:sz w:val="24"/>
                <w:szCs w:val="24"/>
                <w:shd w:val="clear" w:color="auto" w:fill="4BF357"/>
              </w:rPr>
            </w:pPr>
            <w:r w:rsidRPr="0078096F">
              <w:rPr>
                <w:rFonts w:ascii="Times New Roman" w:hAnsi="Times New Roman" w:cs="Times New Roman"/>
                <w:i/>
                <w:sz w:val="24"/>
                <w:szCs w:val="24"/>
              </w:rPr>
              <w:t>Для чтения и изучения:</w:t>
            </w:r>
            <w:r w:rsidRPr="0078096F">
              <w:rPr>
                <w:rFonts w:ascii="Times New Roman" w:hAnsi="Times New Roman" w:cs="Times New Roman"/>
                <w:sz w:val="24"/>
                <w:szCs w:val="24"/>
              </w:rPr>
              <w:t xml:space="preserve"> зарубежная драматургия второй половины XIX века (</w:t>
            </w:r>
            <w:r w:rsidRPr="0078096F">
              <w:rPr>
                <w:rFonts w:ascii="Times New Roman" w:hAnsi="Times New Roman" w:cs="Times New Roman"/>
                <w:i/>
                <w:sz w:val="24"/>
                <w:szCs w:val="24"/>
              </w:rPr>
              <w:t>одно произведение по выбору</w:t>
            </w:r>
            <w:r w:rsidRPr="0078096F">
              <w:rPr>
                <w:rFonts w:ascii="Times New Roman" w:hAnsi="Times New Roman" w:cs="Times New Roman"/>
                <w:sz w:val="24"/>
                <w:szCs w:val="24"/>
              </w:rPr>
              <w:t>). Например, пьеса Г. Ибсена «Кукольный дом»,</w:t>
            </w:r>
            <w:r w:rsidRPr="0078096F">
              <w:rPr>
                <w:rStyle w:val="112"/>
                <w:rFonts w:ascii="Times New Roman" w:hAnsi="Times New Roman" w:cs="Times New Roman"/>
                <w:sz w:val="24"/>
                <w:szCs w:val="24"/>
              </w:rPr>
              <w:t xml:space="preserve"> </w:t>
            </w:r>
            <w:r w:rsidRPr="0078096F">
              <w:rPr>
                <w:rFonts w:ascii="Times New Roman" w:hAnsi="Times New Roman" w:cs="Times New Roman"/>
                <w:sz w:val="24"/>
                <w:szCs w:val="24"/>
              </w:rPr>
              <w:t xml:space="preserve">Б. Брехта «Мамаша Кураж и ее дети»; М. Метерлинка «Синяя птица»; О. Уайльда </w:t>
            </w:r>
            <w:r w:rsidRPr="0078096F">
              <w:rPr>
                <w:rFonts w:ascii="Times New Roman" w:hAnsi="Times New Roman" w:cs="Times New Roman"/>
                <w:sz w:val="24"/>
                <w:szCs w:val="24"/>
              </w:rPr>
              <w:t>«Идеальный муж»; Т. Уильямса «Трамвай «Желание»; Б. Шоу «Пигмалион» и другие.</w:t>
            </w:r>
          </w:p>
        </w:tc>
        <w:tc>
          <w:tcPr>
            <w:tcW w:w="992" w:type="dxa"/>
            <w:tcBorders>
              <w:top w:val="single" w:sz="4" w:space="0" w:color="000000"/>
              <w:left w:val="single" w:sz="4" w:space="0" w:color="000000"/>
              <w:bottom w:val="single" w:sz="4" w:space="0" w:color="000000"/>
              <w:right w:val="single" w:sz="4" w:space="0" w:color="000000"/>
            </w:tcBorders>
          </w:tcPr>
          <w:p w14:paraId="486FFEA8"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1" w:type="dxa"/>
            <w:vMerge/>
            <w:tcBorders>
              <w:top w:val="single" w:sz="4" w:space="0" w:color="000000"/>
              <w:left w:val="single" w:sz="4" w:space="0" w:color="000000"/>
              <w:bottom w:val="single" w:sz="4" w:space="0" w:color="000000"/>
              <w:right w:val="single" w:sz="4" w:space="0" w:color="000000"/>
            </w:tcBorders>
          </w:tcPr>
          <w:p w14:paraId="0B8958DD"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6B83D2BC" w14:textId="77777777" w:rsidTr="0078096F">
        <w:trPr>
          <w:trHeight w:val="90"/>
        </w:trPr>
        <w:tc>
          <w:tcPr>
            <w:tcW w:w="3114" w:type="dxa"/>
            <w:vMerge/>
            <w:tcBorders>
              <w:top w:val="single" w:sz="4" w:space="0" w:color="000000"/>
              <w:left w:val="single" w:sz="4" w:space="0" w:color="000000"/>
              <w:bottom w:val="single" w:sz="4" w:space="0" w:color="000000"/>
              <w:right w:val="single" w:sz="4" w:space="0" w:color="000000"/>
            </w:tcBorders>
          </w:tcPr>
          <w:p w14:paraId="63C5B978"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33691466"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614064CB"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2</w:t>
            </w:r>
          </w:p>
        </w:tc>
        <w:tc>
          <w:tcPr>
            <w:tcW w:w="1701" w:type="dxa"/>
            <w:vMerge/>
            <w:tcBorders>
              <w:top w:val="single" w:sz="4" w:space="0" w:color="000000"/>
              <w:left w:val="single" w:sz="4" w:space="0" w:color="000000"/>
              <w:bottom w:val="single" w:sz="4" w:space="0" w:color="000000"/>
              <w:right w:val="single" w:sz="4" w:space="0" w:color="000000"/>
            </w:tcBorders>
          </w:tcPr>
          <w:p w14:paraId="7E67B47B"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27AF86EB" w14:textId="77777777" w:rsidTr="0078096F">
        <w:trPr>
          <w:trHeight w:val="1163"/>
        </w:trPr>
        <w:tc>
          <w:tcPr>
            <w:tcW w:w="3114" w:type="dxa"/>
            <w:vMerge/>
            <w:tcBorders>
              <w:top w:val="single" w:sz="4" w:space="0" w:color="000000"/>
              <w:left w:val="single" w:sz="4" w:space="0" w:color="000000"/>
              <w:bottom w:val="single" w:sz="4" w:space="0" w:color="000000"/>
              <w:right w:val="single" w:sz="4" w:space="0" w:color="000000"/>
            </w:tcBorders>
          </w:tcPr>
          <w:p w14:paraId="3B386079"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7CD9C444" w14:textId="77777777" w:rsidR="007B2C11" w:rsidRPr="0078096F" w:rsidRDefault="00837B7F" w:rsidP="0078096F">
            <w:pPr>
              <w:spacing w:after="0" w:line="240" w:lineRule="auto"/>
              <w:jc w:val="both"/>
              <w:rPr>
                <w:rFonts w:ascii="Times New Roman" w:hAnsi="Times New Roman" w:cs="Times New Roman"/>
                <w:sz w:val="24"/>
                <w:szCs w:val="24"/>
              </w:rPr>
            </w:pPr>
            <w:r w:rsidRPr="0078096F">
              <w:rPr>
                <w:rFonts w:ascii="Times New Roman" w:hAnsi="Times New Roman" w:cs="Times New Roman"/>
                <w:sz w:val="24"/>
                <w:szCs w:val="24"/>
              </w:rPr>
              <w:t xml:space="preserve">Работа в группе с </w:t>
            </w:r>
            <w:proofErr w:type="spellStart"/>
            <w:r w:rsidRPr="0078096F">
              <w:rPr>
                <w:rFonts w:ascii="Times New Roman" w:hAnsi="Times New Roman" w:cs="Times New Roman"/>
                <w:sz w:val="24"/>
                <w:szCs w:val="24"/>
              </w:rPr>
              <w:t>инфоресурсами</w:t>
            </w:r>
            <w:proofErr w:type="spellEnd"/>
            <w:r w:rsidRPr="0078096F">
              <w:rPr>
                <w:rFonts w:ascii="Times New Roman" w:hAnsi="Times New Roman" w:cs="Times New Roman"/>
                <w:sz w:val="24"/>
                <w:szCs w:val="24"/>
              </w:rPr>
              <w:t xml:space="preserve">: поиск информации по теме «Интерпретация драматического произведения в разных видах искусства». </w:t>
            </w:r>
            <w:r w:rsidRPr="0078096F">
              <w:rPr>
                <w:rFonts w:ascii="Times New Roman" w:hAnsi="Times New Roman" w:cs="Times New Roman"/>
                <w:sz w:val="24"/>
                <w:szCs w:val="24"/>
              </w:rPr>
              <w:t>Сопоставление произведений русской и зарубежной литературы и сравнение их с художественными интерпретациями в других видах искусств (графика, живопись, театр, кино, музыка и другие)</w:t>
            </w:r>
          </w:p>
        </w:tc>
        <w:tc>
          <w:tcPr>
            <w:tcW w:w="992" w:type="dxa"/>
            <w:tcBorders>
              <w:top w:val="single" w:sz="4" w:space="0" w:color="000000"/>
              <w:left w:val="single" w:sz="4" w:space="0" w:color="000000"/>
              <w:bottom w:val="single" w:sz="4" w:space="0" w:color="000000"/>
              <w:right w:val="single" w:sz="4" w:space="0" w:color="000000"/>
            </w:tcBorders>
          </w:tcPr>
          <w:p w14:paraId="494B5B64"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p>
        </w:tc>
        <w:tc>
          <w:tcPr>
            <w:tcW w:w="1701" w:type="dxa"/>
            <w:vMerge/>
            <w:tcBorders>
              <w:top w:val="single" w:sz="4" w:space="0" w:color="000000"/>
              <w:left w:val="single" w:sz="4" w:space="0" w:color="000000"/>
              <w:bottom w:val="single" w:sz="4" w:space="0" w:color="000000"/>
              <w:right w:val="single" w:sz="4" w:space="0" w:color="000000"/>
            </w:tcBorders>
          </w:tcPr>
          <w:p w14:paraId="6AFDDA60"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5A01AFB1" w14:textId="77777777" w:rsidTr="0078096F">
        <w:trPr>
          <w:trHeight w:val="361"/>
        </w:trPr>
        <w:tc>
          <w:tcPr>
            <w:tcW w:w="12895" w:type="dxa"/>
            <w:gridSpan w:val="2"/>
            <w:tcBorders>
              <w:top w:val="single" w:sz="4" w:space="0" w:color="000000"/>
              <w:left w:val="single" w:sz="4" w:space="0" w:color="000000"/>
              <w:bottom w:val="single" w:sz="4" w:space="0" w:color="000000"/>
              <w:right w:val="single" w:sz="4" w:space="0" w:color="000000"/>
            </w:tcBorders>
          </w:tcPr>
          <w:p w14:paraId="13D7AA88"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78096F">
              <w:rPr>
                <w:rFonts w:ascii="Times New Roman" w:hAnsi="Times New Roman" w:cs="Times New Roman"/>
                <w:b/>
                <w:sz w:val="24"/>
                <w:szCs w:val="24"/>
              </w:rPr>
              <w:t xml:space="preserve">Прикладной модуль </w:t>
            </w:r>
            <w:r w:rsidRPr="0078096F">
              <w:rPr>
                <w:rFonts w:ascii="Times New Roman" w:hAnsi="Times New Roman" w:cs="Times New Roman"/>
                <w:b/>
                <w:sz w:val="24"/>
                <w:szCs w:val="24"/>
              </w:rPr>
              <w:t>«Профессионально-ориентированное содержание раздела» (право выбора времени проведения остается за образовательной организацией)</w:t>
            </w:r>
            <w:r w:rsidRPr="0078096F">
              <w:rPr>
                <w:rFonts w:ascii="Times New Roman" w:hAnsi="Times New Roman" w:cs="Times New Roman"/>
                <w:b/>
                <w:sz w:val="24"/>
                <w:szCs w:val="24"/>
                <w:vertAlign w:val="superscript"/>
              </w:rPr>
              <w:footnoteReference w:id="6"/>
            </w:r>
          </w:p>
        </w:tc>
        <w:tc>
          <w:tcPr>
            <w:tcW w:w="992" w:type="dxa"/>
            <w:tcBorders>
              <w:top w:val="single" w:sz="4" w:space="0" w:color="000000"/>
              <w:left w:val="single" w:sz="4" w:space="0" w:color="000000"/>
              <w:bottom w:val="single" w:sz="4" w:space="0" w:color="000000"/>
              <w:right w:val="single" w:sz="4" w:space="0" w:color="000000"/>
            </w:tcBorders>
          </w:tcPr>
          <w:p w14:paraId="53B5EFFB"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12</w:t>
            </w:r>
          </w:p>
        </w:tc>
        <w:tc>
          <w:tcPr>
            <w:tcW w:w="1701" w:type="dxa"/>
            <w:tcBorders>
              <w:top w:val="single" w:sz="4" w:space="0" w:color="000000"/>
              <w:left w:val="single" w:sz="4" w:space="0" w:color="000000"/>
              <w:bottom w:val="single" w:sz="4" w:space="0" w:color="000000"/>
              <w:right w:val="single" w:sz="4" w:space="0" w:color="000000"/>
            </w:tcBorders>
          </w:tcPr>
          <w:p w14:paraId="05C46274"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
                <w:sz w:val="24"/>
                <w:szCs w:val="24"/>
              </w:rPr>
            </w:pPr>
          </w:p>
        </w:tc>
      </w:tr>
      <w:tr w:rsidR="007B2C11" w:rsidRPr="0078096F" w14:paraId="74D84ED4" w14:textId="77777777" w:rsidTr="0078096F">
        <w:trPr>
          <w:trHeight w:val="787"/>
        </w:trPr>
        <w:tc>
          <w:tcPr>
            <w:tcW w:w="3114" w:type="dxa"/>
            <w:vMerge w:val="restart"/>
            <w:tcBorders>
              <w:top w:val="single" w:sz="4" w:space="0" w:color="000000"/>
              <w:left w:val="single" w:sz="4" w:space="0" w:color="000000"/>
              <w:bottom w:val="single" w:sz="4" w:space="0" w:color="000000"/>
              <w:right w:val="single" w:sz="4" w:space="0" w:color="000000"/>
            </w:tcBorders>
          </w:tcPr>
          <w:p w14:paraId="0DBDF1F2"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Тема «Дело мастера боится»</w:t>
            </w:r>
          </w:p>
        </w:tc>
        <w:tc>
          <w:tcPr>
            <w:tcW w:w="9781" w:type="dxa"/>
            <w:tcBorders>
              <w:top w:val="single" w:sz="4" w:space="0" w:color="000000"/>
              <w:left w:val="single" w:sz="4" w:space="0" w:color="000000"/>
              <w:bottom w:val="single" w:sz="4" w:space="0" w:color="000000"/>
              <w:right w:val="single" w:sz="4" w:space="0" w:color="000000"/>
            </w:tcBorders>
          </w:tcPr>
          <w:p w14:paraId="4AF77FD2"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Содержание учебного материала:</w:t>
            </w:r>
          </w:p>
          <w:p w14:paraId="13EF69E4"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sz w:val="24"/>
                <w:szCs w:val="24"/>
              </w:rPr>
              <w:t xml:space="preserve">«Что значит быть мастером своего дела?» Дискуссия на </w:t>
            </w:r>
            <w:r w:rsidRPr="0078096F">
              <w:rPr>
                <w:rFonts w:ascii="Times New Roman" w:hAnsi="Times New Roman" w:cs="Times New Roman"/>
                <w:sz w:val="24"/>
                <w:szCs w:val="24"/>
              </w:rPr>
              <w:t>основе высказываний писателей о профессиональном мастерстве и работы с информационными ресурсами</w:t>
            </w:r>
          </w:p>
        </w:tc>
        <w:tc>
          <w:tcPr>
            <w:tcW w:w="992" w:type="dxa"/>
            <w:tcBorders>
              <w:top w:val="single" w:sz="4" w:space="0" w:color="000000"/>
              <w:left w:val="single" w:sz="4" w:space="0" w:color="000000"/>
              <w:bottom w:val="single" w:sz="4" w:space="0" w:color="000000"/>
              <w:right w:val="single" w:sz="4" w:space="0" w:color="000000"/>
            </w:tcBorders>
          </w:tcPr>
          <w:p w14:paraId="62BE180F"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2</w:t>
            </w:r>
          </w:p>
        </w:tc>
        <w:tc>
          <w:tcPr>
            <w:tcW w:w="1701" w:type="dxa"/>
            <w:tcBorders>
              <w:top w:val="single" w:sz="4" w:space="0" w:color="000000"/>
              <w:left w:val="single" w:sz="4" w:space="0" w:color="000000"/>
              <w:bottom w:val="single" w:sz="4" w:space="0" w:color="000000"/>
              <w:right w:val="single" w:sz="4" w:space="0" w:color="000000"/>
            </w:tcBorders>
          </w:tcPr>
          <w:p w14:paraId="31ADD530"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B2C11" w:rsidRPr="0078096F" w14:paraId="559825D8" w14:textId="77777777" w:rsidTr="0078096F">
        <w:trPr>
          <w:trHeight w:val="962"/>
        </w:trPr>
        <w:tc>
          <w:tcPr>
            <w:tcW w:w="3114" w:type="dxa"/>
            <w:vMerge/>
            <w:tcBorders>
              <w:top w:val="single" w:sz="4" w:space="0" w:color="000000"/>
              <w:left w:val="single" w:sz="4" w:space="0" w:color="000000"/>
              <w:bottom w:val="single" w:sz="4" w:space="0" w:color="000000"/>
              <w:right w:val="single" w:sz="4" w:space="0" w:color="000000"/>
            </w:tcBorders>
          </w:tcPr>
          <w:p w14:paraId="2955044B"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3D926CAA"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 xml:space="preserve">Практические занятия: </w:t>
            </w:r>
            <w:r w:rsidRPr="0078096F">
              <w:rPr>
                <w:rFonts w:ascii="Times New Roman" w:hAnsi="Times New Roman" w:cs="Times New Roman"/>
                <w:sz w:val="24"/>
                <w:szCs w:val="24"/>
              </w:rPr>
              <w:t>анализ высказываний писателей о мастерстве</w:t>
            </w:r>
            <w:r w:rsidRPr="0078096F">
              <w:rPr>
                <w:rFonts w:ascii="Times New Roman" w:hAnsi="Times New Roman" w:cs="Times New Roman"/>
                <w:b/>
                <w:sz w:val="24"/>
                <w:szCs w:val="24"/>
              </w:rPr>
              <w:t xml:space="preserve">; </w:t>
            </w:r>
            <w:r w:rsidRPr="0078096F">
              <w:rPr>
                <w:rFonts w:ascii="Times New Roman" w:hAnsi="Times New Roman" w:cs="Times New Roman"/>
                <w:sz w:val="24"/>
                <w:szCs w:val="24"/>
              </w:rPr>
              <w:t xml:space="preserve">групповая работа с информационными ресурсами: поиск информации о мастерах своего </w:t>
            </w:r>
            <w:r w:rsidRPr="0078096F">
              <w:rPr>
                <w:rFonts w:ascii="Times New Roman" w:hAnsi="Times New Roman" w:cs="Times New Roman"/>
                <w:sz w:val="24"/>
                <w:szCs w:val="24"/>
              </w:rPr>
              <w:t>дела (в избранной профессии), подготовка сообщений; участие в дискуссии «Что значит быть мастером своего дела?»</w:t>
            </w:r>
          </w:p>
        </w:tc>
        <w:tc>
          <w:tcPr>
            <w:tcW w:w="992" w:type="dxa"/>
            <w:tcBorders>
              <w:top w:val="single" w:sz="4" w:space="0" w:color="000000"/>
              <w:left w:val="single" w:sz="4" w:space="0" w:color="000000"/>
              <w:bottom w:val="single" w:sz="4" w:space="0" w:color="000000"/>
              <w:right w:val="single" w:sz="4" w:space="0" w:color="000000"/>
            </w:tcBorders>
          </w:tcPr>
          <w:p w14:paraId="355F912C"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2</w:t>
            </w:r>
          </w:p>
        </w:tc>
        <w:tc>
          <w:tcPr>
            <w:tcW w:w="1701" w:type="dxa"/>
            <w:tcBorders>
              <w:top w:val="single" w:sz="4" w:space="0" w:color="000000"/>
              <w:left w:val="single" w:sz="4" w:space="0" w:color="000000"/>
              <w:bottom w:val="single" w:sz="4" w:space="0" w:color="000000"/>
              <w:right w:val="single" w:sz="4" w:space="0" w:color="000000"/>
            </w:tcBorders>
          </w:tcPr>
          <w:p w14:paraId="2E510F8A"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78096F">
              <w:rPr>
                <w:rFonts w:ascii="Times New Roman" w:hAnsi="Times New Roman" w:cs="Times New Roman"/>
                <w:sz w:val="24"/>
                <w:szCs w:val="24"/>
              </w:rPr>
              <w:t>ОК 01, ОК 02, ОК 03, ОК 04, ОК 05, ОК 06, ОК 09</w:t>
            </w:r>
          </w:p>
          <w:p w14:paraId="76CDF0B4"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78096F">
              <w:rPr>
                <w:rFonts w:ascii="Times New Roman" w:hAnsi="Times New Roman" w:cs="Times New Roman"/>
                <w:sz w:val="24"/>
                <w:szCs w:val="24"/>
              </w:rPr>
              <w:t>ПК …</w:t>
            </w:r>
          </w:p>
        </w:tc>
      </w:tr>
      <w:tr w:rsidR="007B2C11" w:rsidRPr="0078096F" w14:paraId="4A4678E0" w14:textId="77777777" w:rsidTr="0078096F">
        <w:trPr>
          <w:trHeight w:val="418"/>
        </w:trPr>
        <w:tc>
          <w:tcPr>
            <w:tcW w:w="3114" w:type="dxa"/>
            <w:vMerge w:val="restart"/>
            <w:tcBorders>
              <w:top w:val="single" w:sz="4" w:space="0" w:color="000000"/>
              <w:left w:val="single" w:sz="4" w:space="0" w:color="000000"/>
              <w:bottom w:val="single" w:sz="4" w:space="0" w:color="000000"/>
              <w:right w:val="single" w:sz="4" w:space="0" w:color="000000"/>
            </w:tcBorders>
          </w:tcPr>
          <w:p w14:paraId="48F0C46E"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Тема «Ты профессией астронома метростроевца не удивишь!..»</w:t>
            </w:r>
          </w:p>
          <w:p w14:paraId="57AC9E8E"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144B8B53"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 xml:space="preserve">Содержание учебного </w:t>
            </w:r>
            <w:r w:rsidRPr="0078096F">
              <w:rPr>
                <w:rFonts w:ascii="Times New Roman" w:hAnsi="Times New Roman" w:cs="Times New Roman"/>
                <w:b/>
                <w:sz w:val="24"/>
                <w:szCs w:val="24"/>
              </w:rPr>
              <w:t>материала:</w:t>
            </w:r>
          </w:p>
          <w:p w14:paraId="312CAB8C"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78096F">
              <w:rPr>
                <w:rFonts w:ascii="Times New Roman" w:hAnsi="Times New Roman" w:cs="Times New Roman"/>
                <w:sz w:val="24"/>
                <w:szCs w:val="24"/>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w:t>
            </w:r>
            <w:r w:rsidRPr="0078096F">
              <w:rPr>
                <w:rFonts w:ascii="Times New Roman" w:hAnsi="Times New Roman" w:cs="Times New Roman"/>
                <w:sz w:val="24"/>
                <w:szCs w:val="24"/>
              </w:rPr>
              <w:t>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w:t>
            </w:r>
            <w:r w:rsidRPr="0078096F">
              <w:rPr>
                <w:rFonts w:ascii="Times New Roman" w:hAnsi="Times New Roman" w:cs="Times New Roman"/>
                <w:sz w:val="24"/>
                <w:szCs w:val="24"/>
              </w:rPr>
              <w:t>ой значимостью.</w:t>
            </w:r>
          </w:p>
        </w:tc>
        <w:tc>
          <w:tcPr>
            <w:tcW w:w="992" w:type="dxa"/>
            <w:tcBorders>
              <w:top w:val="single" w:sz="4" w:space="0" w:color="000000"/>
              <w:left w:val="single" w:sz="4" w:space="0" w:color="000000"/>
              <w:bottom w:val="single" w:sz="4" w:space="0" w:color="000000"/>
              <w:right w:val="single" w:sz="4" w:space="0" w:color="000000"/>
            </w:tcBorders>
          </w:tcPr>
          <w:p w14:paraId="19BDDCC6"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2</w:t>
            </w:r>
          </w:p>
        </w:tc>
        <w:tc>
          <w:tcPr>
            <w:tcW w:w="1701" w:type="dxa"/>
            <w:tcBorders>
              <w:top w:val="single" w:sz="4" w:space="0" w:color="000000"/>
              <w:left w:val="single" w:sz="4" w:space="0" w:color="000000"/>
              <w:bottom w:val="single" w:sz="4" w:space="0" w:color="000000"/>
              <w:right w:val="single" w:sz="4" w:space="0" w:color="000000"/>
            </w:tcBorders>
          </w:tcPr>
          <w:p w14:paraId="23CB5346"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78096F">
              <w:rPr>
                <w:rFonts w:ascii="Times New Roman" w:hAnsi="Times New Roman" w:cs="Times New Roman"/>
                <w:sz w:val="24"/>
                <w:szCs w:val="24"/>
              </w:rPr>
              <w:t>ОК 01, ОК 02, ОК 03, ОК 04, ОК 05, ОК 06, ОК 09</w:t>
            </w:r>
          </w:p>
        </w:tc>
      </w:tr>
      <w:tr w:rsidR="007B2C11" w:rsidRPr="0078096F" w14:paraId="607CB59E" w14:textId="77777777" w:rsidTr="0078096F">
        <w:trPr>
          <w:trHeight w:val="559"/>
        </w:trPr>
        <w:tc>
          <w:tcPr>
            <w:tcW w:w="3114" w:type="dxa"/>
            <w:vMerge/>
            <w:tcBorders>
              <w:top w:val="single" w:sz="4" w:space="0" w:color="000000"/>
              <w:left w:val="single" w:sz="4" w:space="0" w:color="000000"/>
              <w:bottom w:val="single" w:sz="4" w:space="0" w:color="000000"/>
              <w:right w:val="single" w:sz="4" w:space="0" w:color="000000"/>
            </w:tcBorders>
          </w:tcPr>
          <w:p w14:paraId="0C97F80E"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3D13D9EC"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 xml:space="preserve">Практические занятия: </w:t>
            </w:r>
            <w:r w:rsidRPr="0078096F">
              <w:rPr>
                <w:rFonts w:ascii="Times New Roman" w:hAnsi="Times New Roman" w:cs="Times New Roman"/>
                <w:sz w:val="24"/>
                <w:szCs w:val="24"/>
              </w:rPr>
              <w:t xml:space="preserve">«Написание текста в духе «ожидания / реальность» о том, как вы себе представляли обучение по профессии и каким оно оказалось на деле, а также какие </w:t>
            </w:r>
            <w:r w:rsidRPr="0078096F">
              <w:rPr>
                <w:rFonts w:ascii="Times New Roman" w:hAnsi="Times New Roman" w:cs="Times New Roman"/>
                <w:sz w:val="24"/>
                <w:szCs w:val="24"/>
              </w:rPr>
              <w:t xml:space="preserve">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w:t>
            </w:r>
            <w:proofErr w:type="spellStart"/>
            <w:r w:rsidRPr="0078096F">
              <w:rPr>
                <w:rFonts w:ascii="Times New Roman" w:hAnsi="Times New Roman" w:cs="Times New Roman"/>
                <w:sz w:val="24"/>
                <w:szCs w:val="24"/>
              </w:rPr>
              <w:t>инфорес</w:t>
            </w:r>
            <w:r w:rsidRPr="0078096F">
              <w:rPr>
                <w:rFonts w:ascii="Times New Roman" w:hAnsi="Times New Roman" w:cs="Times New Roman"/>
                <w:sz w:val="24"/>
                <w:szCs w:val="24"/>
              </w:rPr>
              <w:t>урсами</w:t>
            </w:r>
            <w:proofErr w:type="spellEnd"/>
            <w:r w:rsidRPr="0078096F">
              <w:rPr>
                <w:rFonts w:ascii="Times New Roman" w:hAnsi="Times New Roman" w:cs="Times New Roman"/>
                <w:sz w:val="24"/>
                <w:szCs w:val="24"/>
              </w:rPr>
              <w:t>: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w:t>
            </w:r>
            <w:r w:rsidRPr="0078096F">
              <w:rPr>
                <w:rFonts w:ascii="Times New Roman" w:hAnsi="Times New Roman" w:cs="Times New Roman"/>
                <w:sz w:val="24"/>
                <w:szCs w:val="24"/>
              </w:rPr>
              <w:t>начимостью; участие в дискуссии «Как люди моей профессии меняют мир к лучшему?»</w:t>
            </w:r>
          </w:p>
        </w:tc>
        <w:tc>
          <w:tcPr>
            <w:tcW w:w="992" w:type="dxa"/>
            <w:tcBorders>
              <w:top w:val="single" w:sz="4" w:space="0" w:color="000000"/>
              <w:left w:val="single" w:sz="4" w:space="0" w:color="000000"/>
              <w:bottom w:val="single" w:sz="4" w:space="0" w:color="000000"/>
              <w:right w:val="single" w:sz="4" w:space="0" w:color="000000"/>
            </w:tcBorders>
          </w:tcPr>
          <w:p w14:paraId="3D9C0C59"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2</w:t>
            </w:r>
          </w:p>
        </w:tc>
        <w:tc>
          <w:tcPr>
            <w:tcW w:w="1701" w:type="dxa"/>
            <w:tcBorders>
              <w:top w:val="single" w:sz="4" w:space="0" w:color="000000"/>
              <w:left w:val="single" w:sz="4" w:space="0" w:color="000000"/>
              <w:bottom w:val="single" w:sz="4" w:space="0" w:color="000000"/>
              <w:right w:val="single" w:sz="4" w:space="0" w:color="000000"/>
            </w:tcBorders>
          </w:tcPr>
          <w:p w14:paraId="26929577" w14:textId="77777777" w:rsidR="007B2C11" w:rsidRPr="0078096F" w:rsidRDefault="007B2C11"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B2C11" w:rsidRPr="0078096F" w14:paraId="32C55B08" w14:textId="77777777" w:rsidTr="0078096F">
        <w:trPr>
          <w:trHeight w:val="321"/>
        </w:trPr>
        <w:tc>
          <w:tcPr>
            <w:tcW w:w="3114" w:type="dxa"/>
            <w:vMerge w:val="restart"/>
            <w:tcBorders>
              <w:top w:val="single" w:sz="4" w:space="0" w:color="000000"/>
              <w:left w:val="single" w:sz="4" w:space="0" w:color="000000"/>
              <w:bottom w:val="single" w:sz="4" w:space="0" w:color="000000"/>
              <w:right w:val="single" w:sz="4" w:space="0" w:color="000000"/>
            </w:tcBorders>
          </w:tcPr>
          <w:p w14:paraId="2B5061DD"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Тема «Каждый должен быть величествен в своем деле»: пути совершенствования в профессии/ специальность</w:t>
            </w:r>
          </w:p>
        </w:tc>
        <w:tc>
          <w:tcPr>
            <w:tcW w:w="9781" w:type="dxa"/>
            <w:tcBorders>
              <w:top w:val="single" w:sz="4" w:space="0" w:color="000000"/>
              <w:left w:val="single" w:sz="4" w:space="0" w:color="000000"/>
              <w:bottom w:val="single" w:sz="4" w:space="0" w:color="000000"/>
              <w:right w:val="single" w:sz="4" w:space="0" w:color="000000"/>
            </w:tcBorders>
          </w:tcPr>
          <w:p w14:paraId="45C7319A"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Содержание учебного материала:</w:t>
            </w:r>
          </w:p>
          <w:p w14:paraId="05C6C461"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sz w:val="24"/>
                <w:szCs w:val="24"/>
              </w:rPr>
              <w:t xml:space="preserve">Обобщение и </w:t>
            </w:r>
            <w:r w:rsidRPr="0078096F">
              <w:rPr>
                <w:rFonts w:ascii="Times New Roman" w:hAnsi="Times New Roman" w:cs="Times New Roman"/>
                <w:sz w:val="24"/>
                <w:szCs w:val="24"/>
              </w:rPr>
              <w:t xml:space="preserve">систематизация знаний о профессиональном мастерстве в художественных произведениях писателей и поэтов второй половины XIX - ХХI </w:t>
            </w:r>
            <w:proofErr w:type="spellStart"/>
            <w:r w:rsidRPr="0078096F">
              <w:rPr>
                <w:rFonts w:ascii="Times New Roman" w:hAnsi="Times New Roman" w:cs="Times New Roman"/>
                <w:sz w:val="24"/>
                <w:szCs w:val="24"/>
              </w:rPr>
              <w:t>в.в</w:t>
            </w:r>
            <w:proofErr w:type="spellEnd"/>
            <w:r w:rsidRPr="0078096F">
              <w:rPr>
                <w:rFonts w:ascii="Times New Roman" w:hAnsi="Times New Roman" w:cs="Times New Roman"/>
                <w:sz w:val="24"/>
                <w:szCs w:val="24"/>
              </w:rPr>
              <w:t>.</w:t>
            </w:r>
            <w:r w:rsidRPr="0078096F">
              <w:rPr>
                <w:rFonts w:ascii="Times New Roman" w:hAnsi="Times New Roman" w:cs="Times New Roman"/>
                <w:b/>
                <w:sz w:val="24"/>
                <w:szCs w:val="24"/>
              </w:rPr>
              <w:t xml:space="preserve"> </w:t>
            </w:r>
            <w:r w:rsidRPr="0078096F">
              <w:rPr>
                <w:rFonts w:ascii="Times New Roman" w:hAnsi="Times New Roman" w:cs="Times New Roman"/>
                <w:sz w:val="24"/>
                <w:szCs w:val="24"/>
              </w:rPr>
              <w:t>Знакомство с профессиональными журналами и информационными ресурсами, посвященными профессиональной деятельности</w:t>
            </w:r>
          </w:p>
        </w:tc>
        <w:tc>
          <w:tcPr>
            <w:tcW w:w="992" w:type="dxa"/>
            <w:tcBorders>
              <w:top w:val="single" w:sz="4" w:space="0" w:color="000000"/>
              <w:left w:val="single" w:sz="4" w:space="0" w:color="000000"/>
              <w:bottom w:val="single" w:sz="4" w:space="0" w:color="000000"/>
              <w:right w:val="single" w:sz="4" w:space="0" w:color="000000"/>
            </w:tcBorders>
          </w:tcPr>
          <w:p w14:paraId="35687223"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2</w:t>
            </w:r>
          </w:p>
        </w:tc>
        <w:tc>
          <w:tcPr>
            <w:tcW w:w="1701" w:type="dxa"/>
            <w:vMerge w:val="restart"/>
            <w:tcBorders>
              <w:top w:val="single" w:sz="4" w:space="0" w:color="000000"/>
              <w:left w:val="single" w:sz="4" w:space="0" w:color="000000"/>
              <w:bottom w:val="single" w:sz="4" w:space="0" w:color="000000"/>
              <w:right w:val="single" w:sz="4" w:space="0" w:color="000000"/>
            </w:tcBorders>
          </w:tcPr>
          <w:p w14:paraId="02EF8BB3"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78096F">
              <w:rPr>
                <w:rFonts w:ascii="Times New Roman" w:hAnsi="Times New Roman" w:cs="Times New Roman"/>
                <w:sz w:val="24"/>
                <w:szCs w:val="24"/>
              </w:rPr>
              <w:t xml:space="preserve">ОК </w:t>
            </w:r>
            <w:r w:rsidRPr="0078096F">
              <w:rPr>
                <w:rFonts w:ascii="Times New Roman" w:hAnsi="Times New Roman" w:cs="Times New Roman"/>
                <w:sz w:val="24"/>
                <w:szCs w:val="24"/>
              </w:rPr>
              <w:t>01, ОК 02, ОК 03, ОК 04, ОК 05, ОК 06, ОК 09</w:t>
            </w:r>
          </w:p>
          <w:p w14:paraId="3ACF037B"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78096F">
              <w:rPr>
                <w:rFonts w:ascii="Times New Roman" w:hAnsi="Times New Roman" w:cs="Times New Roman"/>
                <w:b/>
                <w:i/>
                <w:sz w:val="24"/>
                <w:szCs w:val="24"/>
              </w:rPr>
              <w:t>ПК</w:t>
            </w:r>
            <w:r w:rsidRPr="0078096F">
              <w:rPr>
                <w:rFonts w:ascii="Times New Roman" w:hAnsi="Times New Roman" w:cs="Times New Roman"/>
                <w:b/>
                <w:i/>
                <w:sz w:val="24"/>
                <w:szCs w:val="24"/>
                <w:vertAlign w:val="superscript"/>
              </w:rPr>
              <w:t>2</w:t>
            </w:r>
            <w:r w:rsidRPr="0078096F">
              <w:rPr>
                <w:rFonts w:ascii="Times New Roman" w:hAnsi="Times New Roman" w:cs="Times New Roman"/>
                <w:b/>
                <w:i/>
                <w:sz w:val="24"/>
                <w:szCs w:val="24"/>
              </w:rPr>
              <w:t>…</w:t>
            </w:r>
          </w:p>
        </w:tc>
      </w:tr>
      <w:tr w:rsidR="007B2C11" w:rsidRPr="0078096F" w14:paraId="3E3D43D4" w14:textId="77777777" w:rsidTr="0078096F">
        <w:trPr>
          <w:trHeight w:val="892"/>
        </w:trPr>
        <w:tc>
          <w:tcPr>
            <w:tcW w:w="3114" w:type="dxa"/>
            <w:vMerge/>
            <w:tcBorders>
              <w:top w:val="single" w:sz="4" w:space="0" w:color="000000"/>
              <w:left w:val="single" w:sz="4" w:space="0" w:color="000000"/>
              <w:bottom w:val="single" w:sz="4" w:space="0" w:color="000000"/>
              <w:right w:val="single" w:sz="4" w:space="0" w:color="000000"/>
            </w:tcBorders>
          </w:tcPr>
          <w:p w14:paraId="5842081D"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783E21F0"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Практические занятия</w:t>
            </w:r>
            <w:r w:rsidRPr="0078096F">
              <w:rPr>
                <w:rFonts w:ascii="Times New Roman" w:hAnsi="Times New Roman" w:cs="Times New Roman"/>
                <w:sz w:val="24"/>
                <w:szCs w:val="24"/>
              </w:rPr>
              <w:t xml:space="preserve">: 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w:t>
            </w:r>
            <w:r w:rsidRPr="0078096F">
              <w:rPr>
                <w:rFonts w:ascii="Times New Roman" w:hAnsi="Times New Roman" w:cs="Times New Roman"/>
                <w:sz w:val="24"/>
                <w:szCs w:val="24"/>
              </w:rPr>
              <w:t>специализированный журнал …»</w:t>
            </w:r>
          </w:p>
        </w:tc>
        <w:tc>
          <w:tcPr>
            <w:tcW w:w="992" w:type="dxa"/>
            <w:tcBorders>
              <w:top w:val="single" w:sz="4" w:space="0" w:color="000000"/>
              <w:left w:val="single" w:sz="4" w:space="0" w:color="000000"/>
              <w:bottom w:val="single" w:sz="4" w:space="0" w:color="000000"/>
              <w:right w:val="single" w:sz="4" w:space="0" w:color="000000"/>
            </w:tcBorders>
          </w:tcPr>
          <w:p w14:paraId="02A8F97D"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2</w:t>
            </w:r>
          </w:p>
        </w:tc>
        <w:tc>
          <w:tcPr>
            <w:tcW w:w="1701" w:type="dxa"/>
            <w:vMerge/>
            <w:tcBorders>
              <w:top w:val="single" w:sz="4" w:space="0" w:color="000000"/>
              <w:left w:val="single" w:sz="4" w:space="0" w:color="000000"/>
              <w:bottom w:val="single" w:sz="4" w:space="0" w:color="000000"/>
              <w:right w:val="single" w:sz="4" w:space="0" w:color="000000"/>
            </w:tcBorders>
          </w:tcPr>
          <w:p w14:paraId="2777E948"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13A6AF0D" w14:textId="77777777" w:rsidTr="0078096F">
        <w:trPr>
          <w:trHeight w:val="683"/>
        </w:trPr>
        <w:tc>
          <w:tcPr>
            <w:tcW w:w="3114" w:type="dxa"/>
            <w:vMerge w:val="restart"/>
            <w:tcBorders>
              <w:top w:val="single" w:sz="4" w:space="0" w:color="000000"/>
              <w:left w:val="single" w:sz="4" w:space="0" w:color="000000"/>
              <w:bottom w:val="single" w:sz="4" w:space="0" w:color="000000"/>
              <w:right w:val="single" w:sz="4" w:space="0" w:color="000000"/>
            </w:tcBorders>
          </w:tcPr>
          <w:p w14:paraId="4F5FF03C"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lastRenderedPageBreak/>
              <w:t>Тема «Как написать резюме, чтобы найти хорошую работу»</w:t>
            </w:r>
          </w:p>
        </w:tc>
        <w:tc>
          <w:tcPr>
            <w:tcW w:w="9781" w:type="dxa"/>
            <w:tcBorders>
              <w:top w:val="single" w:sz="4" w:space="0" w:color="000000"/>
              <w:left w:val="single" w:sz="4" w:space="0" w:color="000000"/>
              <w:bottom w:val="single" w:sz="4" w:space="0" w:color="000000"/>
              <w:right w:val="single" w:sz="4" w:space="0" w:color="000000"/>
            </w:tcBorders>
          </w:tcPr>
          <w:p w14:paraId="2E900DEE"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Содержание учебного материала</w:t>
            </w:r>
          </w:p>
          <w:p w14:paraId="67733F05"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sz w:val="24"/>
                <w:szCs w:val="24"/>
              </w:rPr>
              <w:t xml:space="preserve">Роль профессии в положении человека в социуме. </w:t>
            </w:r>
            <w:r w:rsidRPr="0078096F">
              <w:rPr>
                <w:rFonts w:ascii="Times New Roman" w:hAnsi="Times New Roman" w:cs="Times New Roman"/>
                <w:b/>
                <w:i/>
                <w:sz w:val="24"/>
                <w:szCs w:val="24"/>
              </w:rPr>
              <w:t>Резюме</w:t>
            </w:r>
            <w:r w:rsidRPr="0078096F">
              <w:rPr>
                <w:rFonts w:ascii="Times New Roman" w:hAnsi="Times New Roman" w:cs="Times New Roman"/>
                <w:sz w:val="24"/>
                <w:szCs w:val="24"/>
              </w:rPr>
              <w:t xml:space="preserve"> как описание способностей человека, которые делают его </w:t>
            </w:r>
            <w:r w:rsidRPr="0078096F">
              <w:rPr>
                <w:rFonts w:ascii="Times New Roman" w:hAnsi="Times New Roman" w:cs="Times New Roman"/>
                <w:sz w:val="24"/>
                <w:szCs w:val="24"/>
              </w:rPr>
              <w:t>конкурентоспособным на рынке труда. Цель резюме – привлечь 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Как презентовать себя в резюме, чтобы выг</w:t>
            </w:r>
            <w:r w:rsidRPr="0078096F">
              <w:rPr>
                <w:rFonts w:ascii="Times New Roman" w:hAnsi="Times New Roman" w:cs="Times New Roman"/>
                <w:sz w:val="24"/>
                <w:szCs w:val="24"/>
              </w:rPr>
              <w:t>лядеть в глазах работодателя именно таким сотрудником, каков ему необходим. Резюме</w:t>
            </w:r>
            <w:r w:rsidRPr="0078096F">
              <w:rPr>
                <w:rFonts w:ascii="Times New Roman" w:hAnsi="Times New Roman" w:cs="Times New Roman"/>
                <w:i/>
                <w:sz w:val="24"/>
                <w:szCs w:val="24"/>
              </w:rPr>
              <w:t xml:space="preserve"> </w:t>
            </w:r>
            <w:r w:rsidRPr="0078096F">
              <w:rPr>
                <w:rFonts w:ascii="Times New Roman" w:hAnsi="Times New Roman" w:cs="Times New Roman"/>
                <w:sz w:val="24"/>
                <w:szCs w:val="24"/>
              </w:rPr>
              <w:t xml:space="preserve">– официальный документ, правила написания которого регламентированы руководством по делопроизводству. Структура резюме. Резюме проектное и резюме действительное. </w:t>
            </w:r>
          </w:p>
        </w:tc>
        <w:tc>
          <w:tcPr>
            <w:tcW w:w="992" w:type="dxa"/>
            <w:tcBorders>
              <w:top w:val="single" w:sz="4" w:space="0" w:color="000000"/>
              <w:left w:val="single" w:sz="4" w:space="0" w:color="000000"/>
              <w:bottom w:val="single" w:sz="4" w:space="0" w:color="000000"/>
              <w:right w:val="single" w:sz="4" w:space="0" w:color="000000"/>
            </w:tcBorders>
          </w:tcPr>
          <w:p w14:paraId="4B45A1AB"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2</w:t>
            </w:r>
          </w:p>
        </w:tc>
        <w:tc>
          <w:tcPr>
            <w:tcW w:w="1701" w:type="dxa"/>
            <w:vMerge w:val="restart"/>
            <w:tcBorders>
              <w:top w:val="single" w:sz="4" w:space="0" w:color="000000"/>
              <w:left w:val="single" w:sz="4" w:space="0" w:color="000000"/>
              <w:bottom w:val="single" w:sz="4" w:space="0" w:color="000000"/>
              <w:right w:val="single" w:sz="4" w:space="0" w:color="000000"/>
            </w:tcBorders>
          </w:tcPr>
          <w:p w14:paraId="49580AD1"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78096F">
              <w:rPr>
                <w:rFonts w:ascii="Times New Roman" w:hAnsi="Times New Roman" w:cs="Times New Roman"/>
                <w:sz w:val="24"/>
                <w:szCs w:val="24"/>
              </w:rPr>
              <w:t>ОК 01, О</w:t>
            </w:r>
            <w:r w:rsidRPr="0078096F">
              <w:rPr>
                <w:rFonts w:ascii="Times New Roman" w:hAnsi="Times New Roman" w:cs="Times New Roman"/>
                <w:sz w:val="24"/>
                <w:szCs w:val="24"/>
              </w:rPr>
              <w:t>К 02, ОК 03, ОК 04, ОК 05, ОК 06, ОК 09</w:t>
            </w:r>
          </w:p>
          <w:p w14:paraId="51A3CAC4"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78096F">
              <w:rPr>
                <w:rFonts w:ascii="Times New Roman" w:hAnsi="Times New Roman" w:cs="Times New Roman"/>
                <w:b/>
                <w:i/>
                <w:sz w:val="24"/>
                <w:szCs w:val="24"/>
              </w:rPr>
              <w:t>ПК</w:t>
            </w:r>
            <w:r w:rsidRPr="0078096F">
              <w:rPr>
                <w:rFonts w:ascii="Times New Roman" w:hAnsi="Times New Roman" w:cs="Times New Roman"/>
                <w:b/>
                <w:i/>
                <w:sz w:val="24"/>
                <w:szCs w:val="24"/>
                <w:vertAlign w:val="superscript"/>
              </w:rPr>
              <w:t>2</w:t>
            </w:r>
            <w:r w:rsidRPr="0078096F">
              <w:rPr>
                <w:rFonts w:ascii="Times New Roman" w:hAnsi="Times New Roman" w:cs="Times New Roman"/>
                <w:b/>
                <w:i/>
                <w:sz w:val="24"/>
                <w:szCs w:val="24"/>
              </w:rPr>
              <w:t>…</w:t>
            </w:r>
          </w:p>
        </w:tc>
      </w:tr>
      <w:tr w:rsidR="007B2C11" w:rsidRPr="0078096F" w14:paraId="17975A36" w14:textId="77777777" w:rsidTr="0078096F">
        <w:trPr>
          <w:trHeight w:val="682"/>
        </w:trPr>
        <w:tc>
          <w:tcPr>
            <w:tcW w:w="3114" w:type="dxa"/>
            <w:vMerge/>
            <w:tcBorders>
              <w:top w:val="single" w:sz="4" w:space="0" w:color="000000"/>
              <w:left w:val="single" w:sz="4" w:space="0" w:color="000000"/>
              <w:bottom w:val="single" w:sz="4" w:space="0" w:color="000000"/>
              <w:right w:val="single" w:sz="4" w:space="0" w:color="000000"/>
            </w:tcBorders>
          </w:tcPr>
          <w:p w14:paraId="7C964422"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2BC0D852" w14:textId="77777777" w:rsidR="007B2C11" w:rsidRPr="0078096F" w:rsidRDefault="00837B7F" w:rsidP="0078096F">
            <w:pPr>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 xml:space="preserve">Практические занятия: </w:t>
            </w:r>
            <w:r w:rsidRPr="0078096F">
              <w:rPr>
                <w:rFonts w:ascii="Times New Roman" w:hAnsi="Times New Roman" w:cs="Times New Roman"/>
                <w:sz w:val="24"/>
                <w:szCs w:val="24"/>
              </w:rPr>
              <w:t>Отличие</w:t>
            </w:r>
            <w:r w:rsidRPr="0078096F">
              <w:rPr>
                <w:rFonts w:ascii="Times New Roman" w:hAnsi="Times New Roman" w:cs="Times New Roman"/>
                <w:b/>
                <w:sz w:val="24"/>
                <w:szCs w:val="24"/>
              </w:rPr>
              <w:t xml:space="preserve"> </w:t>
            </w:r>
            <w:r w:rsidRPr="0078096F">
              <w:rPr>
                <w:rFonts w:ascii="Times New Roman" w:hAnsi="Times New Roman" w:cs="Times New Roman"/>
                <w:sz w:val="24"/>
                <w:szCs w:val="24"/>
              </w:rPr>
              <w:t>нормативных документов от видов текстов (сопоставление фрагмента из художественного текста и официальных документов). Работа с образцовым документом резюме.</w:t>
            </w:r>
            <w:r w:rsidRPr="0078096F">
              <w:rPr>
                <w:rFonts w:ascii="Times New Roman" w:hAnsi="Times New Roman" w:cs="Times New Roman"/>
                <w:b/>
                <w:sz w:val="24"/>
                <w:szCs w:val="24"/>
              </w:rPr>
              <w:t xml:space="preserve"> </w:t>
            </w:r>
            <w:r w:rsidRPr="0078096F">
              <w:rPr>
                <w:rFonts w:ascii="Times New Roman" w:hAnsi="Times New Roman" w:cs="Times New Roman"/>
                <w:sz w:val="24"/>
                <w:szCs w:val="24"/>
              </w:rPr>
              <w:t xml:space="preserve">Составление </w:t>
            </w:r>
            <w:r w:rsidRPr="0078096F">
              <w:rPr>
                <w:rFonts w:ascii="Times New Roman" w:hAnsi="Times New Roman" w:cs="Times New Roman"/>
                <w:sz w:val="24"/>
                <w:szCs w:val="24"/>
              </w:rPr>
              <w:t>своего действительного резюме (по аналогии с образцовым текстом). Взаимопроверка составленных резюме</w:t>
            </w:r>
          </w:p>
        </w:tc>
        <w:tc>
          <w:tcPr>
            <w:tcW w:w="992" w:type="dxa"/>
            <w:tcBorders>
              <w:top w:val="single" w:sz="4" w:space="0" w:color="000000"/>
              <w:left w:val="single" w:sz="4" w:space="0" w:color="000000"/>
              <w:bottom w:val="single" w:sz="4" w:space="0" w:color="000000"/>
              <w:right w:val="single" w:sz="4" w:space="0" w:color="000000"/>
            </w:tcBorders>
          </w:tcPr>
          <w:p w14:paraId="203780F5"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2</w:t>
            </w:r>
          </w:p>
        </w:tc>
        <w:tc>
          <w:tcPr>
            <w:tcW w:w="1701" w:type="dxa"/>
            <w:vMerge/>
            <w:tcBorders>
              <w:top w:val="single" w:sz="4" w:space="0" w:color="000000"/>
              <w:left w:val="single" w:sz="4" w:space="0" w:color="000000"/>
              <w:bottom w:val="single" w:sz="4" w:space="0" w:color="000000"/>
              <w:right w:val="single" w:sz="4" w:space="0" w:color="000000"/>
            </w:tcBorders>
          </w:tcPr>
          <w:p w14:paraId="0C5AEF34"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5A02DD88" w14:textId="77777777" w:rsidTr="0078096F">
        <w:trPr>
          <w:trHeight w:val="682"/>
        </w:trPr>
        <w:tc>
          <w:tcPr>
            <w:tcW w:w="3114" w:type="dxa"/>
            <w:vMerge w:val="restart"/>
            <w:tcBorders>
              <w:top w:val="single" w:sz="4" w:space="0" w:color="000000"/>
              <w:left w:val="single" w:sz="4" w:space="0" w:color="000000"/>
              <w:bottom w:val="single" w:sz="4" w:space="0" w:color="000000"/>
              <w:right w:val="single" w:sz="4" w:space="0" w:color="000000"/>
            </w:tcBorders>
          </w:tcPr>
          <w:p w14:paraId="246C8590"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Тема «Говори, говори…»: диалог как средство характеристики человека»</w:t>
            </w:r>
          </w:p>
        </w:tc>
        <w:tc>
          <w:tcPr>
            <w:tcW w:w="9781" w:type="dxa"/>
            <w:tcBorders>
              <w:top w:val="single" w:sz="4" w:space="0" w:color="000000"/>
              <w:left w:val="single" w:sz="4" w:space="0" w:color="000000"/>
              <w:bottom w:val="single" w:sz="4" w:space="0" w:color="000000"/>
              <w:right w:val="single" w:sz="4" w:space="0" w:color="000000"/>
            </w:tcBorders>
          </w:tcPr>
          <w:p w14:paraId="724CA4C6"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Содержание учебного материала</w:t>
            </w:r>
          </w:p>
          <w:p w14:paraId="015A3A5E"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78096F">
              <w:rPr>
                <w:rFonts w:ascii="Times New Roman" w:hAnsi="Times New Roman" w:cs="Times New Roman"/>
                <w:sz w:val="24"/>
                <w:szCs w:val="24"/>
              </w:rPr>
              <w:t>Вербальные средства коммуникации в ситуациях бытового, делового и профессионального общения. Отличие профессионального диалога от делового, бытового. Стилистические группы слов. Роль диалога в профессиональной деятельности. Требования к профессиональному д</w:t>
            </w:r>
            <w:r w:rsidRPr="0078096F">
              <w:rPr>
                <w:rFonts w:ascii="Times New Roman" w:hAnsi="Times New Roman" w:cs="Times New Roman"/>
                <w:sz w:val="24"/>
                <w:szCs w:val="24"/>
              </w:rPr>
              <w:t xml:space="preserve">иалогу  </w:t>
            </w:r>
          </w:p>
        </w:tc>
        <w:tc>
          <w:tcPr>
            <w:tcW w:w="992" w:type="dxa"/>
            <w:tcBorders>
              <w:top w:val="single" w:sz="4" w:space="0" w:color="000000"/>
              <w:left w:val="single" w:sz="4" w:space="0" w:color="000000"/>
              <w:bottom w:val="single" w:sz="4" w:space="0" w:color="000000"/>
              <w:right w:val="single" w:sz="4" w:space="0" w:color="000000"/>
            </w:tcBorders>
          </w:tcPr>
          <w:p w14:paraId="7D7DD421"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2</w:t>
            </w:r>
          </w:p>
        </w:tc>
        <w:tc>
          <w:tcPr>
            <w:tcW w:w="1701" w:type="dxa"/>
            <w:vMerge w:val="restart"/>
            <w:tcBorders>
              <w:top w:val="single" w:sz="4" w:space="0" w:color="000000"/>
              <w:left w:val="single" w:sz="4" w:space="0" w:color="000000"/>
              <w:bottom w:val="single" w:sz="4" w:space="0" w:color="000000"/>
              <w:right w:val="single" w:sz="4" w:space="0" w:color="000000"/>
            </w:tcBorders>
          </w:tcPr>
          <w:p w14:paraId="5F3FE7BB" w14:textId="77777777" w:rsidR="007B2C11" w:rsidRPr="0078096F" w:rsidRDefault="00837B7F" w:rsidP="0078096F">
            <w:pPr>
              <w:spacing w:after="0" w:line="240" w:lineRule="auto"/>
              <w:jc w:val="center"/>
              <w:rPr>
                <w:rFonts w:ascii="Times New Roman" w:hAnsi="Times New Roman" w:cs="Times New Roman"/>
                <w:sz w:val="24"/>
                <w:szCs w:val="24"/>
              </w:rPr>
            </w:pPr>
            <w:r w:rsidRPr="0078096F">
              <w:rPr>
                <w:rFonts w:ascii="Times New Roman" w:hAnsi="Times New Roman" w:cs="Times New Roman"/>
                <w:sz w:val="24"/>
                <w:szCs w:val="24"/>
              </w:rPr>
              <w:t>ОК 01, ОК 02, ОК 03, ОК 04, ОК 05, ОК 06, ОК 09</w:t>
            </w:r>
          </w:p>
          <w:p w14:paraId="31A9CBF9" w14:textId="77777777" w:rsidR="007B2C11" w:rsidRPr="0078096F" w:rsidRDefault="00837B7F" w:rsidP="0078096F">
            <w:pPr>
              <w:spacing w:after="0" w:line="240" w:lineRule="auto"/>
              <w:jc w:val="center"/>
              <w:rPr>
                <w:rFonts w:ascii="Times New Roman" w:hAnsi="Times New Roman" w:cs="Times New Roman"/>
                <w:sz w:val="24"/>
                <w:szCs w:val="24"/>
              </w:rPr>
            </w:pPr>
            <w:r w:rsidRPr="0078096F">
              <w:rPr>
                <w:rFonts w:ascii="Times New Roman" w:hAnsi="Times New Roman" w:cs="Times New Roman"/>
                <w:b/>
                <w:i/>
                <w:sz w:val="24"/>
                <w:szCs w:val="24"/>
              </w:rPr>
              <w:t>ПК</w:t>
            </w:r>
            <w:r w:rsidRPr="0078096F">
              <w:rPr>
                <w:rFonts w:ascii="Times New Roman" w:hAnsi="Times New Roman" w:cs="Times New Roman"/>
                <w:b/>
                <w:i/>
                <w:sz w:val="24"/>
                <w:szCs w:val="24"/>
                <w:vertAlign w:val="superscript"/>
              </w:rPr>
              <w:t>2</w:t>
            </w:r>
            <w:r w:rsidRPr="0078096F">
              <w:rPr>
                <w:rFonts w:ascii="Times New Roman" w:hAnsi="Times New Roman" w:cs="Times New Roman"/>
                <w:b/>
                <w:i/>
                <w:sz w:val="24"/>
                <w:szCs w:val="24"/>
              </w:rPr>
              <w:t>…</w:t>
            </w:r>
          </w:p>
        </w:tc>
      </w:tr>
      <w:tr w:rsidR="007B2C11" w:rsidRPr="0078096F" w14:paraId="4C52B80D" w14:textId="77777777" w:rsidTr="0078096F">
        <w:trPr>
          <w:trHeight w:val="682"/>
        </w:trPr>
        <w:tc>
          <w:tcPr>
            <w:tcW w:w="3114" w:type="dxa"/>
            <w:vMerge/>
            <w:tcBorders>
              <w:top w:val="single" w:sz="4" w:space="0" w:color="000000"/>
              <w:left w:val="single" w:sz="4" w:space="0" w:color="000000"/>
              <w:bottom w:val="single" w:sz="4" w:space="0" w:color="000000"/>
              <w:right w:val="single" w:sz="4" w:space="0" w:color="000000"/>
            </w:tcBorders>
          </w:tcPr>
          <w:p w14:paraId="3AF98E96"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12DFE4B7"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78096F">
              <w:rPr>
                <w:rFonts w:ascii="Times New Roman" w:hAnsi="Times New Roman" w:cs="Times New Roman"/>
                <w:b/>
                <w:sz w:val="24"/>
                <w:szCs w:val="24"/>
              </w:rPr>
              <w:t>Практические занятия</w:t>
            </w:r>
            <w:r w:rsidRPr="0078096F">
              <w:rPr>
                <w:rFonts w:ascii="Times New Roman" w:hAnsi="Times New Roman" w:cs="Times New Roman"/>
                <w:sz w:val="24"/>
                <w:szCs w:val="24"/>
              </w:rPr>
              <w:t xml:space="preserve">: создание проблемной ситуации: нужен ли профессиональный диалог? Чтение и анализ диалогов; создание рекомендаций к составлению профессионального диалога; работа (в </w:t>
            </w:r>
            <w:r w:rsidRPr="0078096F">
              <w:rPr>
                <w:rFonts w:ascii="Times New Roman" w:hAnsi="Times New Roman" w:cs="Times New Roman"/>
                <w:sz w:val="24"/>
                <w:szCs w:val="24"/>
              </w:rPr>
              <w:t>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
        </w:tc>
        <w:tc>
          <w:tcPr>
            <w:tcW w:w="992" w:type="dxa"/>
            <w:tcBorders>
              <w:top w:val="single" w:sz="4" w:space="0" w:color="000000"/>
              <w:left w:val="single" w:sz="4" w:space="0" w:color="000000"/>
              <w:bottom w:val="single" w:sz="4" w:space="0" w:color="000000"/>
              <w:right w:val="single" w:sz="4" w:space="0" w:color="000000"/>
            </w:tcBorders>
          </w:tcPr>
          <w:p w14:paraId="3255FA40"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2</w:t>
            </w:r>
          </w:p>
        </w:tc>
        <w:tc>
          <w:tcPr>
            <w:tcW w:w="1701" w:type="dxa"/>
            <w:vMerge/>
            <w:tcBorders>
              <w:top w:val="single" w:sz="4" w:space="0" w:color="000000"/>
              <w:left w:val="single" w:sz="4" w:space="0" w:color="000000"/>
              <w:bottom w:val="single" w:sz="4" w:space="0" w:color="000000"/>
              <w:right w:val="single" w:sz="4" w:space="0" w:color="000000"/>
            </w:tcBorders>
          </w:tcPr>
          <w:p w14:paraId="276E44D0"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15EEA3A6" w14:textId="77777777" w:rsidTr="0078096F">
        <w:trPr>
          <w:trHeight w:val="682"/>
        </w:trPr>
        <w:tc>
          <w:tcPr>
            <w:tcW w:w="3114" w:type="dxa"/>
            <w:vMerge w:val="restart"/>
            <w:tcBorders>
              <w:top w:val="single" w:sz="4" w:space="0" w:color="000000"/>
              <w:left w:val="single" w:sz="4" w:space="0" w:color="000000"/>
              <w:bottom w:val="single" w:sz="4" w:space="0" w:color="000000"/>
              <w:right w:val="single" w:sz="4" w:space="0" w:color="000000"/>
            </w:tcBorders>
          </w:tcPr>
          <w:p w14:paraId="1C6BB86C" w14:textId="77777777" w:rsidR="007B2C11" w:rsidRPr="0078096F" w:rsidRDefault="00837B7F" w:rsidP="0078096F">
            <w:pPr>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Тема «Прогресс – это форма человеческого существов</w:t>
            </w:r>
            <w:r w:rsidRPr="0078096F">
              <w:rPr>
                <w:rFonts w:ascii="Times New Roman" w:hAnsi="Times New Roman" w:cs="Times New Roman"/>
                <w:b/>
                <w:sz w:val="24"/>
                <w:szCs w:val="24"/>
              </w:rPr>
              <w:t>ания»: профессии в мире НТП»</w:t>
            </w:r>
          </w:p>
        </w:tc>
        <w:tc>
          <w:tcPr>
            <w:tcW w:w="9781" w:type="dxa"/>
            <w:tcBorders>
              <w:top w:val="single" w:sz="4" w:space="0" w:color="000000"/>
              <w:left w:val="single" w:sz="4" w:space="0" w:color="000000"/>
              <w:bottom w:val="single" w:sz="4" w:space="0" w:color="000000"/>
              <w:right w:val="single" w:sz="4" w:space="0" w:color="000000"/>
            </w:tcBorders>
          </w:tcPr>
          <w:p w14:paraId="6B8EB7B6"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78096F">
              <w:rPr>
                <w:rFonts w:ascii="Times New Roman" w:hAnsi="Times New Roman" w:cs="Times New Roman"/>
                <w:b/>
                <w:sz w:val="24"/>
                <w:szCs w:val="24"/>
              </w:rPr>
              <w:t>Содержание учебного материала</w:t>
            </w:r>
          </w:p>
          <w:p w14:paraId="5D2AAEF6"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78096F">
              <w:rPr>
                <w:rFonts w:ascii="Times New Roman" w:hAnsi="Times New Roman" w:cs="Times New Roman"/>
                <w:sz w:val="24"/>
                <w:szCs w:val="24"/>
              </w:rPr>
              <w:t xml:space="preserve">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w:t>
            </w:r>
            <w:r w:rsidRPr="0078096F">
              <w:rPr>
                <w:rFonts w:ascii="Times New Roman" w:hAnsi="Times New Roman" w:cs="Times New Roman"/>
                <w:sz w:val="24"/>
                <w:szCs w:val="24"/>
              </w:rPr>
              <w:t xml:space="preserve">– двигатель прогресса </w:t>
            </w:r>
          </w:p>
        </w:tc>
        <w:tc>
          <w:tcPr>
            <w:tcW w:w="992" w:type="dxa"/>
            <w:tcBorders>
              <w:top w:val="single" w:sz="4" w:space="0" w:color="000000"/>
              <w:left w:val="single" w:sz="4" w:space="0" w:color="000000"/>
              <w:bottom w:val="single" w:sz="4" w:space="0" w:color="000000"/>
              <w:right w:val="single" w:sz="4" w:space="0" w:color="000000"/>
            </w:tcBorders>
          </w:tcPr>
          <w:p w14:paraId="4986F84C"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2</w:t>
            </w:r>
          </w:p>
        </w:tc>
        <w:tc>
          <w:tcPr>
            <w:tcW w:w="1701" w:type="dxa"/>
            <w:vMerge w:val="restart"/>
            <w:tcBorders>
              <w:top w:val="single" w:sz="4" w:space="0" w:color="000000"/>
              <w:left w:val="single" w:sz="4" w:space="0" w:color="000000"/>
              <w:bottom w:val="single" w:sz="4" w:space="0" w:color="000000"/>
              <w:right w:val="single" w:sz="4" w:space="0" w:color="000000"/>
            </w:tcBorders>
          </w:tcPr>
          <w:p w14:paraId="59F048C9"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78096F">
              <w:rPr>
                <w:rFonts w:ascii="Times New Roman" w:hAnsi="Times New Roman" w:cs="Times New Roman"/>
                <w:sz w:val="24"/>
                <w:szCs w:val="24"/>
              </w:rPr>
              <w:t>ОК 01, ОК 02, ОК 03, ОК 04, ОК 05, ОК 06, ОК 09</w:t>
            </w:r>
          </w:p>
          <w:p w14:paraId="7225244D"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78096F">
              <w:rPr>
                <w:rFonts w:ascii="Times New Roman" w:hAnsi="Times New Roman" w:cs="Times New Roman"/>
                <w:b/>
                <w:i/>
                <w:sz w:val="24"/>
                <w:szCs w:val="24"/>
              </w:rPr>
              <w:t>ПК</w:t>
            </w:r>
            <w:r w:rsidRPr="0078096F">
              <w:rPr>
                <w:rFonts w:ascii="Times New Roman" w:hAnsi="Times New Roman" w:cs="Times New Roman"/>
                <w:b/>
                <w:i/>
                <w:sz w:val="24"/>
                <w:szCs w:val="24"/>
                <w:vertAlign w:val="superscript"/>
              </w:rPr>
              <w:t>2</w:t>
            </w:r>
            <w:r w:rsidRPr="0078096F">
              <w:rPr>
                <w:rFonts w:ascii="Times New Roman" w:hAnsi="Times New Roman" w:cs="Times New Roman"/>
                <w:b/>
                <w:i/>
                <w:sz w:val="24"/>
                <w:szCs w:val="24"/>
              </w:rPr>
              <w:t>…</w:t>
            </w:r>
          </w:p>
        </w:tc>
      </w:tr>
      <w:tr w:rsidR="007B2C11" w:rsidRPr="0078096F" w14:paraId="59897652" w14:textId="77777777" w:rsidTr="0078096F">
        <w:trPr>
          <w:trHeight w:val="682"/>
        </w:trPr>
        <w:tc>
          <w:tcPr>
            <w:tcW w:w="3114" w:type="dxa"/>
            <w:vMerge/>
            <w:tcBorders>
              <w:top w:val="single" w:sz="4" w:space="0" w:color="000000"/>
              <w:left w:val="single" w:sz="4" w:space="0" w:color="000000"/>
              <w:bottom w:val="single" w:sz="4" w:space="0" w:color="000000"/>
              <w:right w:val="single" w:sz="4" w:space="0" w:color="000000"/>
            </w:tcBorders>
          </w:tcPr>
          <w:p w14:paraId="7F08CC93" w14:textId="77777777" w:rsidR="007B2C11" w:rsidRPr="0078096F" w:rsidRDefault="007B2C11" w:rsidP="0078096F">
            <w:pPr>
              <w:spacing w:after="0" w:line="240" w:lineRule="auto"/>
              <w:rPr>
                <w:rFonts w:ascii="Times New Roman" w:hAnsi="Times New Roman" w:cs="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tcPr>
          <w:p w14:paraId="0F9D293A"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78096F">
              <w:rPr>
                <w:rFonts w:ascii="Times New Roman" w:hAnsi="Times New Roman" w:cs="Times New Roman"/>
                <w:b/>
                <w:sz w:val="24"/>
                <w:szCs w:val="24"/>
              </w:rPr>
              <w:t>Практические занятия:</w:t>
            </w:r>
            <w:r w:rsidRPr="0078096F">
              <w:rPr>
                <w:rFonts w:ascii="Times New Roman" w:hAnsi="Times New Roman" w:cs="Times New Roman"/>
                <w:sz w:val="24"/>
                <w:szCs w:val="24"/>
              </w:rPr>
              <w:t xml:space="preserve"> </w:t>
            </w:r>
          </w:p>
          <w:p w14:paraId="1B43596F"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78096F">
              <w:rPr>
                <w:rFonts w:ascii="Times New Roman" w:hAnsi="Times New Roman" w:cs="Times New Roman"/>
                <w:sz w:val="24"/>
                <w:szCs w:val="24"/>
              </w:rPr>
              <w:t xml:space="preserve">Сочинение на тему (по выбору): «Возможно ли остановить прогресс?», «Профессии в мире НТП: у всех ли профессий есть будущее», «Профессии, </w:t>
            </w:r>
            <w:r w:rsidRPr="0078096F">
              <w:rPr>
                <w:rFonts w:ascii="Times New Roman" w:hAnsi="Times New Roman" w:cs="Times New Roman"/>
                <w:sz w:val="24"/>
                <w:szCs w:val="24"/>
              </w:rPr>
              <w:t>«рожденные» НТП в последние десятилетия»</w:t>
            </w:r>
          </w:p>
        </w:tc>
        <w:tc>
          <w:tcPr>
            <w:tcW w:w="992" w:type="dxa"/>
            <w:tcBorders>
              <w:top w:val="single" w:sz="4" w:space="0" w:color="000000"/>
              <w:left w:val="single" w:sz="4" w:space="0" w:color="000000"/>
              <w:bottom w:val="single" w:sz="4" w:space="0" w:color="000000"/>
              <w:right w:val="single" w:sz="4" w:space="0" w:color="000000"/>
            </w:tcBorders>
          </w:tcPr>
          <w:p w14:paraId="01CAB61E"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i/>
                <w:sz w:val="24"/>
                <w:szCs w:val="24"/>
              </w:rPr>
              <w:t>2</w:t>
            </w:r>
          </w:p>
        </w:tc>
        <w:tc>
          <w:tcPr>
            <w:tcW w:w="1701" w:type="dxa"/>
            <w:vMerge/>
            <w:tcBorders>
              <w:top w:val="single" w:sz="4" w:space="0" w:color="000000"/>
              <w:left w:val="single" w:sz="4" w:space="0" w:color="000000"/>
              <w:bottom w:val="single" w:sz="4" w:space="0" w:color="000000"/>
              <w:right w:val="single" w:sz="4" w:space="0" w:color="000000"/>
            </w:tcBorders>
          </w:tcPr>
          <w:p w14:paraId="58B9589D" w14:textId="77777777" w:rsidR="007B2C11" w:rsidRPr="0078096F" w:rsidRDefault="007B2C11" w:rsidP="0078096F">
            <w:pPr>
              <w:spacing w:after="0" w:line="240" w:lineRule="auto"/>
              <w:rPr>
                <w:rFonts w:ascii="Times New Roman" w:hAnsi="Times New Roman" w:cs="Times New Roman"/>
                <w:sz w:val="24"/>
                <w:szCs w:val="24"/>
              </w:rPr>
            </w:pPr>
          </w:p>
        </w:tc>
      </w:tr>
      <w:tr w:rsidR="007B2C11" w:rsidRPr="0078096F" w14:paraId="29A6CBD7" w14:textId="77777777" w:rsidTr="0078096F">
        <w:trPr>
          <w:trHeight w:val="373"/>
        </w:trPr>
        <w:tc>
          <w:tcPr>
            <w:tcW w:w="12895" w:type="dxa"/>
            <w:gridSpan w:val="2"/>
            <w:tcBorders>
              <w:top w:val="single" w:sz="4" w:space="0" w:color="000000"/>
              <w:left w:val="single" w:sz="4" w:space="0" w:color="000000"/>
              <w:bottom w:val="single" w:sz="4" w:space="0" w:color="000000"/>
              <w:right w:val="single" w:sz="4" w:space="0" w:color="000000"/>
            </w:tcBorders>
          </w:tcPr>
          <w:p w14:paraId="098D1F3A"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i/>
                <w:sz w:val="24"/>
                <w:szCs w:val="24"/>
              </w:rPr>
            </w:pPr>
            <w:r w:rsidRPr="0078096F">
              <w:rPr>
                <w:rFonts w:ascii="Times New Roman" w:hAnsi="Times New Roman" w:cs="Times New Roman"/>
                <w:b/>
                <w:sz w:val="24"/>
                <w:szCs w:val="24"/>
              </w:rPr>
              <w:lastRenderedPageBreak/>
              <w:t>Промежуточная аттестация по дисциплине (дифференцированный зачет)</w:t>
            </w:r>
          </w:p>
        </w:tc>
        <w:tc>
          <w:tcPr>
            <w:tcW w:w="992" w:type="dxa"/>
            <w:tcBorders>
              <w:top w:val="single" w:sz="4" w:space="0" w:color="000000"/>
              <w:left w:val="single" w:sz="4" w:space="0" w:color="000000"/>
              <w:bottom w:val="single" w:sz="4" w:space="0" w:color="000000"/>
              <w:right w:val="single" w:sz="4" w:space="0" w:color="000000"/>
            </w:tcBorders>
          </w:tcPr>
          <w:p w14:paraId="05F3BC15"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78096F">
              <w:rPr>
                <w:rFonts w:ascii="Times New Roman" w:hAnsi="Times New Roman" w:cs="Times New Roman"/>
                <w:b/>
                <w:sz w:val="24"/>
                <w:szCs w:val="24"/>
              </w:rPr>
              <w:t>2</w:t>
            </w:r>
          </w:p>
        </w:tc>
        <w:tc>
          <w:tcPr>
            <w:tcW w:w="1701" w:type="dxa"/>
            <w:tcBorders>
              <w:top w:val="single" w:sz="4" w:space="0" w:color="000000"/>
              <w:left w:val="single" w:sz="4" w:space="0" w:color="000000"/>
              <w:bottom w:val="single" w:sz="4" w:space="0" w:color="000000"/>
              <w:right w:val="single" w:sz="4" w:space="0" w:color="000000"/>
            </w:tcBorders>
          </w:tcPr>
          <w:p w14:paraId="72831418" w14:textId="77777777" w:rsidR="007B2C11" w:rsidRPr="0078096F" w:rsidRDefault="007B2C11" w:rsidP="0078096F">
            <w:pPr>
              <w:spacing w:after="0" w:line="240" w:lineRule="auto"/>
              <w:rPr>
                <w:rFonts w:ascii="Times New Roman" w:hAnsi="Times New Roman" w:cs="Times New Roman"/>
                <w:b/>
                <w:sz w:val="24"/>
                <w:szCs w:val="24"/>
              </w:rPr>
            </w:pPr>
          </w:p>
        </w:tc>
      </w:tr>
      <w:tr w:rsidR="007B2C11" w:rsidRPr="0078096F" w14:paraId="1403DF43" w14:textId="77777777" w:rsidTr="0078096F">
        <w:trPr>
          <w:trHeight w:val="255"/>
        </w:trPr>
        <w:tc>
          <w:tcPr>
            <w:tcW w:w="12895" w:type="dxa"/>
            <w:gridSpan w:val="2"/>
            <w:tcBorders>
              <w:top w:val="single" w:sz="4" w:space="0" w:color="000000"/>
              <w:left w:val="single" w:sz="4" w:space="0" w:color="000000"/>
              <w:bottom w:val="single" w:sz="4" w:space="0" w:color="000000"/>
              <w:right w:val="single" w:sz="4" w:space="0" w:color="000000"/>
            </w:tcBorders>
          </w:tcPr>
          <w:p w14:paraId="7EE6B8F7"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i/>
                <w:sz w:val="24"/>
                <w:szCs w:val="24"/>
              </w:rPr>
            </w:pPr>
            <w:r w:rsidRPr="0078096F">
              <w:rPr>
                <w:rFonts w:ascii="Times New Roman" w:hAnsi="Times New Roman" w:cs="Times New Roman"/>
                <w:b/>
                <w:sz w:val="24"/>
                <w:szCs w:val="24"/>
              </w:rPr>
              <w:t>Всего:</w:t>
            </w:r>
          </w:p>
        </w:tc>
        <w:tc>
          <w:tcPr>
            <w:tcW w:w="992" w:type="dxa"/>
            <w:tcBorders>
              <w:top w:val="single" w:sz="4" w:space="0" w:color="000000"/>
              <w:left w:val="single" w:sz="4" w:space="0" w:color="000000"/>
              <w:bottom w:val="single" w:sz="4" w:space="0" w:color="000000"/>
              <w:right w:val="single" w:sz="4" w:space="0" w:color="000000"/>
            </w:tcBorders>
          </w:tcPr>
          <w:p w14:paraId="7452CEF8" w14:textId="77777777" w:rsidR="007B2C11" w:rsidRPr="0078096F" w:rsidRDefault="00837B7F" w:rsidP="0078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i/>
                <w:sz w:val="24"/>
                <w:szCs w:val="24"/>
              </w:rPr>
            </w:pPr>
            <w:r w:rsidRPr="0078096F">
              <w:rPr>
                <w:rFonts w:ascii="Times New Roman" w:hAnsi="Times New Roman" w:cs="Times New Roman"/>
                <w:b/>
                <w:i/>
                <w:sz w:val="24"/>
                <w:szCs w:val="24"/>
              </w:rPr>
              <w:t>10</w:t>
            </w:r>
            <w:r w:rsidRPr="0078096F">
              <w:rPr>
                <w:rFonts w:ascii="Times New Roman" w:hAnsi="Times New Roman" w:cs="Times New Roman"/>
                <w:i/>
                <w:sz w:val="24"/>
                <w:szCs w:val="24"/>
              </w:rPr>
              <w:t>5</w:t>
            </w:r>
          </w:p>
        </w:tc>
        <w:tc>
          <w:tcPr>
            <w:tcW w:w="1701" w:type="dxa"/>
            <w:tcBorders>
              <w:top w:val="single" w:sz="4" w:space="0" w:color="000000"/>
              <w:left w:val="single" w:sz="4" w:space="0" w:color="000000"/>
              <w:bottom w:val="single" w:sz="4" w:space="0" w:color="000000"/>
              <w:right w:val="single" w:sz="4" w:space="0" w:color="000000"/>
            </w:tcBorders>
          </w:tcPr>
          <w:p w14:paraId="27DAE805" w14:textId="77777777" w:rsidR="007B2C11" w:rsidRPr="0078096F" w:rsidRDefault="007B2C11" w:rsidP="0078096F">
            <w:pPr>
              <w:spacing w:after="0" w:line="240" w:lineRule="auto"/>
              <w:rPr>
                <w:rFonts w:ascii="Times New Roman" w:hAnsi="Times New Roman" w:cs="Times New Roman"/>
                <w:sz w:val="24"/>
                <w:szCs w:val="24"/>
              </w:rPr>
            </w:pPr>
          </w:p>
        </w:tc>
      </w:tr>
    </w:tbl>
    <w:p w14:paraId="7398BFD7" w14:textId="77777777" w:rsidR="007B2C11" w:rsidRPr="0078096F" w:rsidRDefault="007B2C11" w:rsidP="0078096F">
      <w:pPr>
        <w:tabs>
          <w:tab w:val="left" w:pos="1633"/>
        </w:tabs>
        <w:spacing w:after="0" w:line="240" w:lineRule="auto"/>
        <w:jc w:val="both"/>
        <w:rPr>
          <w:rFonts w:ascii="Times New Roman" w:hAnsi="Times New Roman" w:cs="Times New Roman"/>
          <w:i/>
          <w:sz w:val="24"/>
          <w:szCs w:val="24"/>
        </w:rPr>
      </w:pPr>
    </w:p>
    <w:p w14:paraId="46048547" w14:textId="77777777" w:rsidR="007B2C11" w:rsidRPr="0078096F" w:rsidRDefault="007B2C11" w:rsidP="0078096F">
      <w:pPr>
        <w:tabs>
          <w:tab w:val="left" w:pos="1633"/>
          <w:tab w:val="left" w:pos="6521"/>
        </w:tabs>
        <w:spacing w:after="0" w:line="240" w:lineRule="auto"/>
        <w:jc w:val="both"/>
        <w:rPr>
          <w:rFonts w:ascii="Times New Roman" w:hAnsi="Times New Roman" w:cs="Times New Roman"/>
          <w:i/>
          <w:sz w:val="24"/>
          <w:szCs w:val="24"/>
        </w:rPr>
      </w:pPr>
    </w:p>
    <w:p w14:paraId="3679DD78" w14:textId="77777777" w:rsidR="007B2C11" w:rsidRPr="0078096F" w:rsidRDefault="007B2C11" w:rsidP="0078096F">
      <w:pPr>
        <w:tabs>
          <w:tab w:val="left" w:pos="1633"/>
        </w:tabs>
        <w:spacing w:after="0" w:line="240" w:lineRule="auto"/>
        <w:jc w:val="both"/>
        <w:rPr>
          <w:rFonts w:ascii="Times New Roman" w:hAnsi="Times New Roman" w:cs="Times New Roman"/>
          <w:i/>
          <w:sz w:val="24"/>
          <w:szCs w:val="24"/>
        </w:rPr>
      </w:pPr>
    </w:p>
    <w:p w14:paraId="7C3214EA" w14:textId="77777777" w:rsidR="007B2C11" w:rsidRPr="0078096F" w:rsidRDefault="00837B7F" w:rsidP="0078096F">
      <w:pPr>
        <w:tabs>
          <w:tab w:val="left" w:pos="1633"/>
        </w:tabs>
        <w:spacing w:after="0" w:line="240" w:lineRule="auto"/>
        <w:rPr>
          <w:rFonts w:ascii="Times New Roman" w:hAnsi="Times New Roman" w:cs="Times New Roman"/>
          <w:sz w:val="24"/>
          <w:szCs w:val="24"/>
        </w:rPr>
      </w:pPr>
      <w:r w:rsidRPr="0078096F">
        <w:rPr>
          <w:rFonts w:ascii="Times New Roman" w:hAnsi="Times New Roman" w:cs="Times New Roman"/>
          <w:sz w:val="24"/>
          <w:szCs w:val="24"/>
        </w:rPr>
        <w:tab/>
      </w:r>
    </w:p>
    <w:p w14:paraId="28594A6C" w14:textId="77777777" w:rsidR="007B2C11" w:rsidRDefault="007B2C11">
      <w:pPr>
        <w:sectPr w:rsidR="007B2C11" w:rsidSect="0078096F">
          <w:footerReference w:type="default" r:id="rId10"/>
          <w:pgSz w:w="16840" w:h="11907" w:orient="landscape"/>
          <w:pgMar w:top="851" w:right="567" w:bottom="851" w:left="567" w:header="709" w:footer="709" w:gutter="0"/>
          <w:cols w:space="720"/>
        </w:sectPr>
      </w:pPr>
    </w:p>
    <w:p w14:paraId="0488DCFE" w14:textId="3FF7A54E" w:rsidR="007B2C11" w:rsidRDefault="0078096F" w:rsidP="0078096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rPr>
      </w:pPr>
      <w:bookmarkStart w:id="11" w:name="__RefHeading___4"/>
      <w:bookmarkEnd w:id="11"/>
      <w:r>
        <w:rPr>
          <w:b/>
          <w:sz w:val="28"/>
        </w:rPr>
        <w:lastRenderedPageBreak/>
        <w:t>3.</w:t>
      </w:r>
      <w:r w:rsidR="00837B7F">
        <w:rPr>
          <w:b/>
          <w:sz w:val="28"/>
        </w:rPr>
        <w:t xml:space="preserve"> Примерный перечень художественной литературы для выразительного чтения наизусть</w:t>
      </w:r>
      <w:r w:rsidR="00837B7F">
        <w:rPr>
          <w:b/>
          <w:sz w:val="28"/>
          <w:vertAlign w:val="superscript"/>
        </w:rPr>
        <w:footnoteReference w:id="7"/>
      </w:r>
    </w:p>
    <w:p w14:paraId="1192A1E4" w14:textId="77777777" w:rsidR="007B2C11" w:rsidRDefault="007B2C11" w:rsidP="0078096F">
      <w:pPr>
        <w:pStyle w:val="ad"/>
        <w:spacing w:after="0" w:line="240" w:lineRule="auto"/>
        <w:ind w:left="450"/>
        <w:rPr>
          <w:sz w:val="28"/>
        </w:rPr>
      </w:pPr>
    </w:p>
    <w:p w14:paraId="41596259" w14:textId="77777777" w:rsidR="007B2C11" w:rsidRDefault="00837B7F" w:rsidP="0078096F">
      <w:pPr>
        <w:tabs>
          <w:tab w:val="left" w:pos="851"/>
          <w:tab w:val="left" w:pos="1134"/>
        </w:tabs>
        <w:spacing w:after="0" w:line="240" w:lineRule="auto"/>
        <w:jc w:val="both"/>
        <w:rPr>
          <w:rFonts w:ascii="Times New Roman" w:hAnsi="Times New Roman"/>
          <w:i/>
          <w:sz w:val="28"/>
        </w:rPr>
      </w:pPr>
      <w:r>
        <w:rPr>
          <w:rFonts w:ascii="Times New Roman" w:hAnsi="Times New Roman"/>
          <w:i/>
          <w:sz w:val="28"/>
        </w:rPr>
        <w:t>Раздел «Литература второй половины XIX века»</w:t>
      </w:r>
    </w:p>
    <w:p w14:paraId="1D1EC4DB" w14:textId="77777777" w:rsidR="007B2C11" w:rsidRDefault="00837B7F" w:rsidP="0078096F">
      <w:pPr>
        <w:pStyle w:val="ad"/>
        <w:numPr>
          <w:ilvl w:val="0"/>
          <w:numId w:val="4"/>
        </w:numPr>
        <w:tabs>
          <w:tab w:val="left" w:pos="851"/>
          <w:tab w:val="left" w:pos="1134"/>
        </w:tabs>
        <w:spacing w:after="0" w:line="240" w:lineRule="auto"/>
        <w:ind w:left="0" w:firstLine="709"/>
        <w:jc w:val="both"/>
        <w:rPr>
          <w:rFonts w:ascii="Times New Roman" w:hAnsi="Times New Roman"/>
          <w:sz w:val="28"/>
        </w:rPr>
      </w:pPr>
      <w:r>
        <w:rPr>
          <w:rFonts w:ascii="Times New Roman" w:hAnsi="Times New Roman"/>
          <w:sz w:val="28"/>
        </w:rPr>
        <w:t xml:space="preserve">А. Н. Островский. «Гроза», фрагмент (например, монолог </w:t>
      </w:r>
      <w:proofErr w:type="spellStart"/>
      <w:r>
        <w:rPr>
          <w:rFonts w:ascii="Times New Roman" w:hAnsi="Times New Roman"/>
          <w:sz w:val="28"/>
        </w:rPr>
        <w:t>Кулигина</w:t>
      </w:r>
      <w:proofErr w:type="spellEnd"/>
      <w:r>
        <w:rPr>
          <w:rFonts w:ascii="Times New Roman" w:hAnsi="Times New Roman"/>
          <w:sz w:val="28"/>
        </w:rPr>
        <w:t xml:space="preserve"> от слов «Жестокие нравы, сударь, в нашем городе...» до слов «Я,</w:t>
      </w:r>
      <w:r>
        <w:rPr>
          <w:rFonts w:ascii="Times New Roman" w:hAnsi="Times New Roman"/>
          <w:sz w:val="28"/>
        </w:rPr>
        <w:t xml:space="preserve"> говорит, потрачусь, да уж и ему станет в копейку»);</w:t>
      </w:r>
    </w:p>
    <w:p w14:paraId="4072B4D7" w14:textId="77777777" w:rsidR="007B2C11" w:rsidRDefault="00837B7F" w:rsidP="0078096F">
      <w:pPr>
        <w:pStyle w:val="ad"/>
        <w:numPr>
          <w:ilvl w:val="0"/>
          <w:numId w:val="4"/>
        </w:numPr>
        <w:tabs>
          <w:tab w:val="left" w:pos="851"/>
          <w:tab w:val="left" w:pos="1134"/>
        </w:tabs>
        <w:spacing w:after="0" w:line="240" w:lineRule="auto"/>
        <w:ind w:left="0" w:firstLine="709"/>
        <w:jc w:val="both"/>
        <w:rPr>
          <w:rFonts w:ascii="Times New Roman" w:hAnsi="Times New Roman"/>
          <w:sz w:val="28"/>
        </w:rPr>
      </w:pPr>
      <w:r>
        <w:rPr>
          <w:rFonts w:ascii="Times New Roman" w:hAnsi="Times New Roman"/>
          <w:sz w:val="28"/>
        </w:rPr>
        <w:t>Ф.И. Тютчева или А.А. Фета, стихотворение;</w:t>
      </w:r>
    </w:p>
    <w:p w14:paraId="0B906730" w14:textId="77777777" w:rsidR="007B2C11" w:rsidRDefault="00837B7F" w:rsidP="0078096F">
      <w:pPr>
        <w:pStyle w:val="ad"/>
        <w:numPr>
          <w:ilvl w:val="0"/>
          <w:numId w:val="4"/>
        </w:numPr>
        <w:tabs>
          <w:tab w:val="left" w:pos="851"/>
          <w:tab w:val="left" w:pos="1134"/>
        </w:tabs>
        <w:spacing w:after="0" w:line="240" w:lineRule="auto"/>
        <w:ind w:left="0" w:firstLine="709"/>
        <w:jc w:val="both"/>
        <w:rPr>
          <w:rFonts w:ascii="Times New Roman" w:hAnsi="Times New Roman"/>
          <w:sz w:val="28"/>
        </w:rPr>
      </w:pPr>
      <w:r>
        <w:rPr>
          <w:rFonts w:ascii="Times New Roman" w:hAnsi="Times New Roman"/>
          <w:sz w:val="28"/>
        </w:rPr>
        <w:t>Н.А. Некрасов, отрывок из поэмы «Кому на Руси жить хорошо», фрагмент;</w:t>
      </w:r>
    </w:p>
    <w:p w14:paraId="3DD35010" w14:textId="77777777" w:rsidR="007B2C11" w:rsidRDefault="00837B7F" w:rsidP="0078096F">
      <w:pPr>
        <w:pStyle w:val="ad"/>
        <w:numPr>
          <w:ilvl w:val="0"/>
          <w:numId w:val="4"/>
        </w:numPr>
        <w:tabs>
          <w:tab w:val="left" w:pos="851"/>
          <w:tab w:val="left" w:pos="1134"/>
        </w:tabs>
        <w:spacing w:after="0" w:line="240" w:lineRule="auto"/>
        <w:ind w:left="0" w:firstLine="709"/>
        <w:jc w:val="both"/>
        <w:rPr>
          <w:rFonts w:ascii="Times New Roman" w:hAnsi="Times New Roman"/>
          <w:sz w:val="28"/>
        </w:rPr>
      </w:pPr>
      <w:r>
        <w:rPr>
          <w:rFonts w:ascii="Times New Roman" w:hAnsi="Times New Roman"/>
          <w:sz w:val="28"/>
        </w:rPr>
        <w:t>Л. Н. Толстой, отрывок из романа-эпопеи «Война и мир».</w:t>
      </w:r>
    </w:p>
    <w:p w14:paraId="6EB3556B" w14:textId="77777777" w:rsidR="007B2C11" w:rsidRDefault="00837B7F" w:rsidP="0078096F">
      <w:pPr>
        <w:tabs>
          <w:tab w:val="left" w:pos="851"/>
          <w:tab w:val="left" w:pos="1134"/>
        </w:tabs>
        <w:spacing w:after="0" w:line="240" w:lineRule="auto"/>
        <w:jc w:val="both"/>
        <w:rPr>
          <w:rFonts w:ascii="Times New Roman" w:hAnsi="Times New Roman"/>
          <w:sz w:val="28"/>
        </w:rPr>
      </w:pPr>
      <w:r>
        <w:rPr>
          <w:rFonts w:ascii="Times New Roman" w:hAnsi="Times New Roman"/>
          <w:i/>
          <w:sz w:val="28"/>
        </w:rPr>
        <w:t xml:space="preserve">Раздел «Литература конца XIX – </w:t>
      </w:r>
      <w:r>
        <w:rPr>
          <w:rFonts w:ascii="Times New Roman" w:hAnsi="Times New Roman"/>
          <w:i/>
          <w:sz w:val="28"/>
        </w:rPr>
        <w:t>начала XX вв.»</w:t>
      </w:r>
    </w:p>
    <w:p w14:paraId="70E0E161" w14:textId="77777777" w:rsidR="007B2C11" w:rsidRDefault="00837B7F" w:rsidP="0078096F">
      <w:pPr>
        <w:pStyle w:val="ad"/>
        <w:numPr>
          <w:ilvl w:val="0"/>
          <w:numId w:val="5"/>
        </w:numPr>
        <w:tabs>
          <w:tab w:val="left" w:pos="851"/>
          <w:tab w:val="left" w:pos="1134"/>
        </w:tabs>
        <w:spacing w:after="0" w:line="240" w:lineRule="auto"/>
        <w:jc w:val="both"/>
        <w:rPr>
          <w:rFonts w:ascii="Times New Roman" w:hAnsi="Times New Roman"/>
          <w:sz w:val="28"/>
        </w:rPr>
      </w:pPr>
      <w:r>
        <w:rPr>
          <w:rFonts w:ascii="Times New Roman" w:hAnsi="Times New Roman"/>
          <w:sz w:val="28"/>
        </w:rPr>
        <w:t>К.Д. Бальмонт, М.А. Волошин, Н.С. Гумилев и другие представители поэтов Серебряного века, стихотворения.</w:t>
      </w:r>
    </w:p>
    <w:p w14:paraId="7E333BA6" w14:textId="77777777" w:rsidR="007B2C11" w:rsidRDefault="00837B7F" w:rsidP="0078096F">
      <w:pPr>
        <w:tabs>
          <w:tab w:val="left" w:pos="851"/>
          <w:tab w:val="left" w:pos="1134"/>
        </w:tabs>
        <w:spacing w:after="0" w:line="240" w:lineRule="auto"/>
        <w:jc w:val="both"/>
        <w:rPr>
          <w:rFonts w:ascii="Times New Roman" w:hAnsi="Times New Roman"/>
          <w:i/>
          <w:sz w:val="28"/>
        </w:rPr>
      </w:pPr>
      <w:r>
        <w:rPr>
          <w:rFonts w:ascii="Times New Roman" w:hAnsi="Times New Roman"/>
          <w:i/>
          <w:sz w:val="28"/>
        </w:rPr>
        <w:t>Раздел «Литература XX века»</w:t>
      </w:r>
    </w:p>
    <w:p w14:paraId="0E84416C" w14:textId="77777777" w:rsidR="007B2C11" w:rsidRDefault="00837B7F" w:rsidP="0078096F">
      <w:pPr>
        <w:pStyle w:val="ad"/>
        <w:numPr>
          <w:ilvl w:val="0"/>
          <w:numId w:val="6"/>
        </w:numPr>
        <w:tabs>
          <w:tab w:val="left" w:pos="851"/>
          <w:tab w:val="left" w:pos="1134"/>
        </w:tabs>
        <w:spacing w:after="0" w:line="240" w:lineRule="auto"/>
        <w:ind w:left="0" w:firstLine="709"/>
        <w:jc w:val="both"/>
        <w:rPr>
          <w:rFonts w:ascii="Times New Roman" w:hAnsi="Times New Roman"/>
          <w:sz w:val="28"/>
        </w:rPr>
      </w:pPr>
      <w:r>
        <w:rPr>
          <w:rFonts w:ascii="Times New Roman" w:hAnsi="Times New Roman"/>
          <w:sz w:val="28"/>
        </w:rPr>
        <w:t>А.А. Блок, стихотворение</w:t>
      </w:r>
    </w:p>
    <w:p w14:paraId="02CE984A" w14:textId="77777777" w:rsidR="007B2C11" w:rsidRDefault="00837B7F" w:rsidP="0078096F">
      <w:pPr>
        <w:pStyle w:val="ad"/>
        <w:numPr>
          <w:ilvl w:val="0"/>
          <w:numId w:val="6"/>
        </w:numPr>
        <w:tabs>
          <w:tab w:val="left" w:pos="851"/>
          <w:tab w:val="left" w:pos="1134"/>
        </w:tabs>
        <w:spacing w:after="0" w:line="240" w:lineRule="auto"/>
        <w:ind w:left="0" w:firstLine="709"/>
        <w:jc w:val="both"/>
        <w:rPr>
          <w:rFonts w:ascii="Times New Roman" w:hAnsi="Times New Roman"/>
          <w:sz w:val="28"/>
        </w:rPr>
      </w:pPr>
      <w:r>
        <w:rPr>
          <w:rFonts w:ascii="Times New Roman" w:hAnsi="Times New Roman"/>
          <w:sz w:val="28"/>
        </w:rPr>
        <w:t>С.А. Есенин, стихотворение</w:t>
      </w:r>
    </w:p>
    <w:p w14:paraId="4AB5105F" w14:textId="77777777" w:rsidR="007B2C11" w:rsidRDefault="00837B7F" w:rsidP="0078096F">
      <w:pPr>
        <w:pStyle w:val="ad"/>
        <w:numPr>
          <w:ilvl w:val="0"/>
          <w:numId w:val="6"/>
        </w:numPr>
        <w:tabs>
          <w:tab w:val="left" w:pos="851"/>
          <w:tab w:val="left" w:pos="1134"/>
        </w:tabs>
        <w:spacing w:after="0" w:line="240" w:lineRule="auto"/>
        <w:ind w:left="0" w:firstLine="709"/>
        <w:jc w:val="both"/>
        <w:rPr>
          <w:rFonts w:ascii="Times New Roman" w:hAnsi="Times New Roman"/>
          <w:sz w:val="28"/>
        </w:rPr>
      </w:pPr>
      <w:r>
        <w:rPr>
          <w:rFonts w:ascii="Times New Roman" w:hAnsi="Times New Roman"/>
          <w:sz w:val="28"/>
        </w:rPr>
        <w:t>А.А. Ахматова, стихотворение</w:t>
      </w:r>
    </w:p>
    <w:p w14:paraId="1F41DCEA" w14:textId="77777777" w:rsidR="007B2C11" w:rsidRDefault="00837B7F" w:rsidP="0078096F">
      <w:pPr>
        <w:pStyle w:val="ad"/>
        <w:numPr>
          <w:ilvl w:val="0"/>
          <w:numId w:val="6"/>
        </w:numPr>
        <w:tabs>
          <w:tab w:val="left" w:pos="851"/>
          <w:tab w:val="left" w:pos="1134"/>
        </w:tabs>
        <w:spacing w:after="0" w:line="240" w:lineRule="auto"/>
        <w:ind w:left="0" w:firstLine="709"/>
        <w:jc w:val="both"/>
        <w:rPr>
          <w:rFonts w:ascii="Times New Roman" w:hAnsi="Times New Roman"/>
          <w:sz w:val="28"/>
        </w:rPr>
      </w:pPr>
      <w:r>
        <w:rPr>
          <w:rFonts w:ascii="Times New Roman" w:hAnsi="Times New Roman"/>
          <w:sz w:val="28"/>
        </w:rPr>
        <w:t xml:space="preserve">Ю. В. </w:t>
      </w:r>
      <w:proofErr w:type="spellStart"/>
      <w:r>
        <w:rPr>
          <w:rFonts w:ascii="Times New Roman" w:hAnsi="Times New Roman"/>
          <w:sz w:val="28"/>
        </w:rPr>
        <w:t>Друнин</w:t>
      </w:r>
      <w:proofErr w:type="spellEnd"/>
      <w:r>
        <w:rPr>
          <w:rFonts w:ascii="Times New Roman" w:hAnsi="Times New Roman"/>
          <w:sz w:val="28"/>
        </w:rPr>
        <w:t>, М.В. Исаковск</w:t>
      </w:r>
      <w:r>
        <w:rPr>
          <w:rFonts w:ascii="Times New Roman" w:hAnsi="Times New Roman"/>
          <w:sz w:val="28"/>
        </w:rPr>
        <w:t>ий, Ю. Д. Левитанский, Д. С. Самойлов, К.М. Симонов, С. С. Орлов, Б. А. Слуцкий, стихотворения.</w:t>
      </w:r>
    </w:p>
    <w:p w14:paraId="3CC4C3AA" w14:textId="77777777" w:rsidR="007B2C11" w:rsidRDefault="00837B7F" w:rsidP="0078096F">
      <w:pPr>
        <w:tabs>
          <w:tab w:val="left" w:pos="851"/>
          <w:tab w:val="left" w:pos="1134"/>
        </w:tabs>
        <w:spacing w:after="0" w:line="240" w:lineRule="auto"/>
        <w:jc w:val="both"/>
        <w:rPr>
          <w:rFonts w:ascii="Times New Roman" w:hAnsi="Times New Roman"/>
          <w:i/>
          <w:sz w:val="28"/>
        </w:rPr>
      </w:pPr>
      <w:r>
        <w:rPr>
          <w:rFonts w:ascii="Times New Roman" w:hAnsi="Times New Roman"/>
          <w:i/>
          <w:sz w:val="28"/>
        </w:rPr>
        <w:t>Раздел «Поэзия второй половины XX – начала XXI века»</w:t>
      </w:r>
    </w:p>
    <w:p w14:paraId="6393359C" w14:textId="77777777" w:rsidR="007B2C11" w:rsidRDefault="00837B7F" w:rsidP="0078096F">
      <w:pPr>
        <w:pStyle w:val="ad"/>
        <w:numPr>
          <w:ilvl w:val="0"/>
          <w:numId w:val="7"/>
        </w:numPr>
        <w:tabs>
          <w:tab w:val="left" w:pos="851"/>
          <w:tab w:val="left" w:pos="1134"/>
        </w:tabs>
        <w:spacing w:after="0" w:line="240" w:lineRule="auto"/>
        <w:ind w:left="0" w:firstLine="709"/>
        <w:jc w:val="both"/>
        <w:rPr>
          <w:rFonts w:ascii="Times New Roman" w:hAnsi="Times New Roman"/>
          <w:sz w:val="28"/>
        </w:rPr>
      </w:pPr>
      <w:r>
        <w:rPr>
          <w:rFonts w:ascii="Times New Roman" w:hAnsi="Times New Roman"/>
          <w:sz w:val="28"/>
        </w:rPr>
        <w:t xml:space="preserve">В. С. Высоцкий, Н. А. Заболоцкий, Л. Н. Мартынов, Б. Ш. Окуджава, А. А. Тарковский, Р. И. Рождественский, Ю. П. Кузнецов, А. А. Вознесенский, Б. А. Ахмадулина, Е. А. Евтушенко, А. С. Кушнер, О. Г. Чухонцев, стихотворение </w:t>
      </w:r>
    </w:p>
    <w:p w14:paraId="217C8E3F" w14:textId="77777777" w:rsidR="007B2C11" w:rsidRDefault="007B2C11" w:rsidP="0078096F">
      <w:pPr>
        <w:spacing w:after="0" w:line="240" w:lineRule="auto"/>
        <w:ind w:firstLine="709"/>
        <w:jc w:val="both"/>
        <w:rPr>
          <w:rFonts w:ascii="Times New Roman" w:hAnsi="Times New Roman"/>
          <w:i/>
          <w:sz w:val="24"/>
        </w:rPr>
      </w:pPr>
    </w:p>
    <w:p w14:paraId="4269C1EE" w14:textId="77777777" w:rsidR="007B2C11" w:rsidRDefault="00837B7F" w:rsidP="0078096F">
      <w:pPr>
        <w:spacing w:after="0" w:line="240" w:lineRule="auto"/>
        <w:rPr>
          <w:rFonts w:ascii="Times New Roman" w:hAnsi="Times New Roman"/>
          <w:b/>
          <w:i/>
          <w:sz w:val="24"/>
        </w:rPr>
      </w:pPr>
      <w:r>
        <w:rPr>
          <w:rFonts w:ascii="Times New Roman" w:hAnsi="Times New Roman"/>
          <w:b/>
          <w:i/>
          <w:sz w:val="24"/>
        </w:rPr>
        <w:br w:type="page"/>
      </w:r>
    </w:p>
    <w:p w14:paraId="6E41A665" w14:textId="77777777" w:rsidR="007B2C11" w:rsidRDefault="00837B7F" w:rsidP="0078096F">
      <w:pPr>
        <w:pStyle w:val="1"/>
        <w:ind w:left="360" w:firstLine="0"/>
        <w:jc w:val="center"/>
        <w:rPr>
          <w:b/>
          <w:sz w:val="28"/>
        </w:rPr>
      </w:pPr>
      <w:bookmarkStart w:id="12" w:name="__RefHeading___5"/>
      <w:bookmarkEnd w:id="12"/>
      <w:r>
        <w:rPr>
          <w:b/>
          <w:sz w:val="28"/>
        </w:rPr>
        <w:lastRenderedPageBreak/>
        <w:t>4. Условия реализации программы</w:t>
      </w:r>
    </w:p>
    <w:p w14:paraId="67994FD9" w14:textId="77777777" w:rsidR="007B2C11" w:rsidRDefault="007B2C11" w:rsidP="0078096F">
      <w:pPr>
        <w:pStyle w:val="ad"/>
        <w:spacing w:after="0" w:line="240" w:lineRule="auto"/>
        <w:ind w:left="360"/>
        <w:rPr>
          <w:i/>
        </w:rPr>
      </w:pPr>
    </w:p>
    <w:p w14:paraId="7F992C0B" w14:textId="77777777" w:rsidR="007B2C11" w:rsidRDefault="00837B7F" w:rsidP="0078096F">
      <w:pPr>
        <w:spacing w:after="0" w:line="240" w:lineRule="auto"/>
        <w:ind w:firstLine="709"/>
        <w:jc w:val="both"/>
        <w:rPr>
          <w:rFonts w:ascii="Times New Roman" w:hAnsi="Times New Roman"/>
          <w:sz w:val="28"/>
        </w:rPr>
      </w:pPr>
      <w:r>
        <w:rPr>
          <w:rStyle w:val="130"/>
          <w:rFonts w:ascii="Times New Roman" w:hAnsi="Times New Roman"/>
          <w:sz w:val="28"/>
        </w:rPr>
        <w:t>4.1. Для реализации программы дисциплины должны быть предусмотрены следующие специальные помещения:</w:t>
      </w:r>
    </w:p>
    <w:p w14:paraId="323B97A2" w14:textId="77777777" w:rsidR="007B2C11" w:rsidRDefault="00837B7F" w:rsidP="0078096F">
      <w:pPr>
        <w:spacing w:after="0" w:line="240" w:lineRule="auto"/>
        <w:ind w:firstLine="709"/>
        <w:jc w:val="both"/>
        <w:rPr>
          <w:rFonts w:ascii="Times New Roman" w:hAnsi="Times New Roman"/>
          <w:sz w:val="28"/>
        </w:rPr>
      </w:pPr>
      <w:r>
        <w:rPr>
          <w:rStyle w:val="130"/>
          <w:rFonts w:ascii="Times New Roman" w:hAnsi="Times New Roman"/>
          <w:sz w:val="28"/>
        </w:rPr>
        <w:t xml:space="preserve">Оборудование учебного кабинета: </w:t>
      </w:r>
    </w:p>
    <w:p w14:paraId="33350296" w14:textId="77777777" w:rsidR="007B2C11" w:rsidRDefault="00837B7F" w:rsidP="0078096F">
      <w:pPr>
        <w:spacing w:after="0" w:line="240" w:lineRule="auto"/>
        <w:ind w:firstLine="709"/>
        <w:jc w:val="both"/>
        <w:rPr>
          <w:rFonts w:ascii="Times New Roman" w:hAnsi="Times New Roman"/>
          <w:sz w:val="28"/>
        </w:rPr>
      </w:pPr>
      <w:r>
        <w:rPr>
          <w:rStyle w:val="130"/>
          <w:rFonts w:ascii="Times New Roman" w:hAnsi="Times New Roman"/>
          <w:sz w:val="28"/>
        </w:rPr>
        <w:t>- посадочные места по количеству обучающихся;</w:t>
      </w:r>
    </w:p>
    <w:p w14:paraId="13B0FB14" w14:textId="77777777" w:rsidR="007B2C11" w:rsidRDefault="00837B7F" w:rsidP="0078096F">
      <w:pPr>
        <w:spacing w:after="0" w:line="240" w:lineRule="auto"/>
        <w:ind w:firstLine="709"/>
        <w:jc w:val="both"/>
        <w:rPr>
          <w:rFonts w:ascii="Times New Roman" w:hAnsi="Times New Roman"/>
          <w:sz w:val="28"/>
        </w:rPr>
      </w:pPr>
      <w:r>
        <w:rPr>
          <w:rStyle w:val="130"/>
          <w:rFonts w:ascii="Times New Roman" w:hAnsi="Times New Roman"/>
          <w:sz w:val="28"/>
        </w:rPr>
        <w:t>- рабочее место преподавателя;</w:t>
      </w:r>
    </w:p>
    <w:p w14:paraId="079CE5CB" w14:textId="77777777" w:rsidR="007B2C11" w:rsidRDefault="00837B7F" w:rsidP="0078096F">
      <w:pPr>
        <w:spacing w:after="0" w:line="240" w:lineRule="auto"/>
        <w:ind w:firstLine="709"/>
        <w:jc w:val="both"/>
        <w:rPr>
          <w:rFonts w:ascii="Times New Roman" w:hAnsi="Times New Roman"/>
          <w:sz w:val="28"/>
        </w:rPr>
      </w:pPr>
      <w:r>
        <w:rPr>
          <w:rStyle w:val="130"/>
          <w:rFonts w:ascii="Times New Roman" w:hAnsi="Times New Roman"/>
          <w:sz w:val="28"/>
        </w:rPr>
        <w:t>- комплект учебно-наглядных пособий;</w:t>
      </w:r>
    </w:p>
    <w:p w14:paraId="292840B7" w14:textId="77777777" w:rsidR="007B2C11" w:rsidRDefault="00837B7F" w:rsidP="0078096F">
      <w:pPr>
        <w:spacing w:after="0" w:line="240" w:lineRule="auto"/>
        <w:ind w:firstLine="709"/>
        <w:jc w:val="both"/>
        <w:rPr>
          <w:rFonts w:ascii="Times New Roman" w:hAnsi="Times New Roman"/>
          <w:sz w:val="28"/>
        </w:rPr>
      </w:pPr>
      <w:r>
        <w:rPr>
          <w:rStyle w:val="130"/>
          <w:rFonts w:ascii="Times New Roman" w:hAnsi="Times New Roman"/>
          <w:sz w:val="28"/>
        </w:rPr>
        <w:t>- компл</w:t>
      </w:r>
      <w:r>
        <w:rPr>
          <w:rStyle w:val="130"/>
          <w:rFonts w:ascii="Times New Roman" w:hAnsi="Times New Roman"/>
          <w:sz w:val="28"/>
        </w:rPr>
        <w:t>ект электронных видеоматериалов;</w:t>
      </w:r>
    </w:p>
    <w:p w14:paraId="08476727" w14:textId="77777777" w:rsidR="007B2C11" w:rsidRDefault="00837B7F" w:rsidP="0078096F">
      <w:pPr>
        <w:spacing w:after="0" w:line="240" w:lineRule="auto"/>
        <w:ind w:firstLine="709"/>
        <w:jc w:val="both"/>
        <w:rPr>
          <w:rFonts w:ascii="Times New Roman" w:hAnsi="Times New Roman"/>
          <w:sz w:val="28"/>
        </w:rPr>
      </w:pPr>
      <w:r>
        <w:rPr>
          <w:rStyle w:val="130"/>
          <w:rFonts w:ascii="Times New Roman" w:hAnsi="Times New Roman"/>
          <w:sz w:val="28"/>
        </w:rPr>
        <w:t>- задания для контрольных работ;</w:t>
      </w:r>
    </w:p>
    <w:p w14:paraId="364CFF43" w14:textId="77777777" w:rsidR="007B2C11" w:rsidRDefault="00837B7F" w:rsidP="0078096F">
      <w:pPr>
        <w:spacing w:after="0" w:line="240" w:lineRule="auto"/>
        <w:ind w:firstLine="709"/>
        <w:jc w:val="both"/>
        <w:rPr>
          <w:rFonts w:ascii="Times New Roman" w:hAnsi="Times New Roman"/>
          <w:sz w:val="28"/>
        </w:rPr>
      </w:pPr>
      <w:r>
        <w:rPr>
          <w:rStyle w:val="130"/>
          <w:rFonts w:ascii="Times New Roman" w:hAnsi="Times New Roman"/>
          <w:sz w:val="28"/>
        </w:rPr>
        <w:t>- профессионально ориентированные задания;</w:t>
      </w:r>
    </w:p>
    <w:p w14:paraId="42E97ABE" w14:textId="77777777" w:rsidR="007B2C11" w:rsidRDefault="00837B7F" w:rsidP="0078096F">
      <w:pPr>
        <w:spacing w:after="0" w:line="240" w:lineRule="auto"/>
        <w:ind w:firstLine="709"/>
        <w:jc w:val="both"/>
        <w:rPr>
          <w:rFonts w:ascii="Times New Roman" w:hAnsi="Times New Roman"/>
          <w:sz w:val="28"/>
        </w:rPr>
      </w:pPr>
      <w:r>
        <w:rPr>
          <w:rStyle w:val="130"/>
          <w:rFonts w:ascii="Times New Roman" w:hAnsi="Times New Roman"/>
          <w:sz w:val="28"/>
        </w:rPr>
        <w:t>- материалы текущей и промежуточной аттестации.</w:t>
      </w:r>
    </w:p>
    <w:p w14:paraId="121696DB" w14:textId="77777777" w:rsidR="007B2C11" w:rsidRDefault="00837B7F" w:rsidP="0078096F">
      <w:pPr>
        <w:spacing w:after="0" w:line="240" w:lineRule="auto"/>
        <w:ind w:firstLine="709"/>
        <w:jc w:val="both"/>
        <w:rPr>
          <w:rFonts w:ascii="Times New Roman" w:hAnsi="Times New Roman"/>
          <w:sz w:val="28"/>
        </w:rPr>
      </w:pPr>
      <w:r>
        <w:rPr>
          <w:rStyle w:val="130"/>
          <w:rFonts w:ascii="Times New Roman" w:hAnsi="Times New Roman"/>
          <w:sz w:val="28"/>
        </w:rPr>
        <w:t>Помещение кабинета должно соответствовать требованиям Санитарно-эпидемиологических правил и нормати</w:t>
      </w:r>
      <w:r>
        <w:rPr>
          <w:rStyle w:val="130"/>
          <w:rFonts w:ascii="Times New Roman" w:hAnsi="Times New Roman"/>
          <w:sz w:val="28"/>
        </w:rPr>
        <w:t>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14:paraId="07A5FC25" w14:textId="77777777" w:rsidR="007B2C11" w:rsidRDefault="00837B7F" w:rsidP="0078096F">
      <w:pPr>
        <w:spacing w:after="0" w:line="240" w:lineRule="auto"/>
        <w:ind w:firstLine="709"/>
        <w:jc w:val="both"/>
        <w:rPr>
          <w:rFonts w:ascii="Times New Roman" w:hAnsi="Times New Roman"/>
          <w:sz w:val="28"/>
        </w:rPr>
      </w:pPr>
      <w:r>
        <w:rPr>
          <w:rStyle w:val="130"/>
          <w:rFonts w:ascii="Times New Roman" w:hAnsi="Times New Roman"/>
          <w:sz w:val="28"/>
        </w:rPr>
        <w:t>Технические средства обучения:</w:t>
      </w:r>
    </w:p>
    <w:p w14:paraId="05C6CDD8" w14:textId="77777777" w:rsidR="007B2C11" w:rsidRDefault="00837B7F" w:rsidP="0078096F">
      <w:pPr>
        <w:spacing w:after="0" w:line="240" w:lineRule="auto"/>
        <w:ind w:firstLine="709"/>
        <w:jc w:val="both"/>
        <w:rPr>
          <w:rFonts w:ascii="Times New Roman" w:hAnsi="Times New Roman"/>
          <w:sz w:val="28"/>
        </w:rPr>
      </w:pPr>
      <w:r>
        <w:rPr>
          <w:rStyle w:val="130"/>
          <w:rFonts w:ascii="Times New Roman" w:hAnsi="Times New Roman"/>
          <w:sz w:val="28"/>
        </w:rPr>
        <w:t>- персональный компьют</w:t>
      </w:r>
      <w:r>
        <w:rPr>
          <w:rStyle w:val="130"/>
          <w:rFonts w:ascii="Times New Roman" w:hAnsi="Times New Roman"/>
          <w:sz w:val="28"/>
        </w:rPr>
        <w:t>ер с лицензионным программным обеспечением;</w:t>
      </w:r>
    </w:p>
    <w:p w14:paraId="36D38600" w14:textId="77777777" w:rsidR="007B2C11" w:rsidRDefault="00837B7F" w:rsidP="0078096F">
      <w:pPr>
        <w:spacing w:after="0" w:line="240" w:lineRule="auto"/>
        <w:ind w:firstLine="709"/>
        <w:jc w:val="both"/>
        <w:rPr>
          <w:rFonts w:ascii="Times New Roman" w:hAnsi="Times New Roman"/>
          <w:sz w:val="28"/>
        </w:rPr>
      </w:pPr>
      <w:r>
        <w:rPr>
          <w:rStyle w:val="130"/>
          <w:rFonts w:ascii="Times New Roman" w:hAnsi="Times New Roman"/>
          <w:sz w:val="28"/>
        </w:rPr>
        <w:t>- проектор с экраном.</w:t>
      </w:r>
    </w:p>
    <w:p w14:paraId="6BC8801E" w14:textId="77777777" w:rsidR="007B2C11" w:rsidRDefault="00837B7F" w:rsidP="0078096F">
      <w:pPr>
        <w:spacing w:after="0" w:line="240" w:lineRule="auto"/>
        <w:ind w:firstLine="709"/>
        <w:jc w:val="both"/>
        <w:rPr>
          <w:rFonts w:ascii="Times New Roman" w:hAnsi="Times New Roman"/>
          <w:sz w:val="28"/>
        </w:rPr>
      </w:pPr>
      <w:r>
        <w:rPr>
          <w:rStyle w:val="130"/>
          <w:rFonts w:ascii="Times New Roman" w:hAnsi="Times New Roman"/>
          <w:sz w:val="28"/>
        </w:rPr>
        <w:t>Залы библиотеки:</w:t>
      </w:r>
    </w:p>
    <w:p w14:paraId="05E8021A" w14:textId="77777777" w:rsidR="007B2C11" w:rsidRDefault="00837B7F" w:rsidP="0078096F">
      <w:pPr>
        <w:spacing w:after="0" w:line="240" w:lineRule="auto"/>
        <w:ind w:firstLine="709"/>
        <w:jc w:val="both"/>
        <w:rPr>
          <w:rFonts w:ascii="Times New Roman" w:hAnsi="Times New Roman"/>
          <w:sz w:val="28"/>
        </w:rPr>
      </w:pPr>
      <w:r>
        <w:rPr>
          <w:rStyle w:val="130"/>
          <w:rFonts w:ascii="Times New Roman" w:hAnsi="Times New Roman"/>
          <w:sz w:val="28"/>
        </w:rPr>
        <w:t>Библиотека (фонд художественной литературы должен соответствовать перечню изучаемых произведений), читальный зал с компьютерами, оснащенными выходом в сеть Интернет.</w:t>
      </w:r>
    </w:p>
    <w:p w14:paraId="30A55505" w14:textId="77777777" w:rsidR="007B2C11" w:rsidRDefault="00837B7F" w:rsidP="0078096F">
      <w:pPr>
        <w:spacing w:after="0" w:line="240" w:lineRule="auto"/>
        <w:ind w:firstLine="709"/>
        <w:jc w:val="both"/>
        <w:rPr>
          <w:rFonts w:ascii="Times New Roman" w:hAnsi="Times New Roman"/>
          <w:sz w:val="28"/>
        </w:rPr>
      </w:pPr>
      <w:r>
        <w:rPr>
          <w:rStyle w:val="130"/>
          <w:rFonts w:ascii="Times New Roman" w:hAnsi="Times New Roman"/>
          <w:sz w:val="28"/>
        </w:rPr>
        <w:t>Приводи</w:t>
      </w:r>
      <w:r>
        <w:rPr>
          <w:rStyle w:val="130"/>
          <w:rFonts w:ascii="Times New Roman" w:hAnsi="Times New Roman"/>
          <w:sz w:val="28"/>
        </w:rPr>
        <w:t>тся перечень средств обучения, включая тренажеры, модели, макеты, оборудование, технические средства, в т. ч. аудиовизуальные, компьютерные и телекоммуникационные и т. п. (количество не указывается).</w:t>
      </w:r>
    </w:p>
    <w:p w14:paraId="51BB75C9" w14:textId="77777777" w:rsidR="007B2C11" w:rsidRDefault="007B2C11" w:rsidP="0078096F">
      <w:pPr>
        <w:spacing w:after="0" w:line="240" w:lineRule="auto"/>
        <w:ind w:firstLine="709"/>
        <w:jc w:val="both"/>
        <w:rPr>
          <w:rFonts w:ascii="Times New Roman" w:hAnsi="Times New Roman"/>
          <w:sz w:val="28"/>
        </w:rPr>
      </w:pPr>
    </w:p>
    <w:p w14:paraId="1FA2791D" w14:textId="77777777" w:rsidR="007B2C11" w:rsidRDefault="00837B7F" w:rsidP="0078096F">
      <w:pPr>
        <w:spacing w:after="0" w:line="240" w:lineRule="auto"/>
        <w:ind w:firstLine="709"/>
        <w:jc w:val="both"/>
        <w:rPr>
          <w:rFonts w:ascii="Times New Roman" w:hAnsi="Times New Roman"/>
          <w:sz w:val="28"/>
        </w:rPr>
      </w:pPr>
      <w:r>
        <w:rPr>
          <w:rStyle w:val="130"/>
          <w:rFonts w:ascii="Times New Roman" w:hAnsi="Times New Roman"/>
          <w:sz w:val="28"/>
        </w:rPr>
        <w:t>4.2. Информационное обеспечение обучения:</w:t>
      </w:r>
    </w:p>
    <w:p w14:paraId="6FBE090A" w14:textId="77777777" w:rsidR="0078096F" w:rsidRDefault="00837B7F" w:rsidP="0078096F">
      <w:pPr>
        <w:spacing w:after="0" w:line="240" w:lineRule="auto"/>
        <w:ind w:firstLine="425"/>
        <w:jc w:val="both"/>
        <w:rPr>
          <w:rFonts w:ascii="Times New Roman" w:hAnsi="Times New Roman"/>
          <w:sz w:val="28"/>
        </w:rPr>
      </w:pPr>
      <w:r>
        <w:rPr>
          <w:rStyle w:val="130"/>
          <w:rFonts w:ascii="Times New Roman" w:hAnsi="Times New Roman"/>
          <w:sz w:val="28"/>
        </w:rPr>
        <w:t xml:space="preserve">Для </w:t>
      </w:r>
      <w:r>
        <w:rPr>
          <w:rStyle w:val="130"/>
          <w:rFonts w:ascii="Times New Roman" w:hAnsi="Times New Roman"/>
          <w:sz w:val="28"/>
        </w:rPr>
        <w:t>реализации программы библиотечный фонд образовательной организации должен иметь печатные и/или электронные образовательны</w:t>
      </w:r>
      <w:r>
        <w:rPr>
          <w:rFonts w:ascii="Times New Roman" w:hAnsi="Times New Roman"/>
          <w:sz w:val="28"/>
        </w:rPr>
        <w:t>е и информационные ресурсы, допущенные к использованию при реализации образовательных программ СПО, на базе основного общего образовани</w:t>
      </w:r>
      <w:r>
        <w:rPr>
          <w:rFonts w:ascii="Times New Roman" w:hAnsi="Times New Roman"/>
          <w:sz w:val="28"/>
        </w:rPr>
        <w:t>я.</w:t>
      </w:r>
    </w:p>
    <w:p w14:paraId="370CFFE3" w14:textId="5C1D6BD1" w:rsidR="007B2C11" w:rsidRDefault="00837B7F" w:rsidP="0078096F">
      <w:pPr>
        <w:spacing w:after="0" w:line="240" w:lineRule="auto"/>
        <w:ind w:firstLine="425"/>
        <w:jc w:val="both"/>
        <w:rPr>
          <w:rFonts w:ascii="Times New Roman" w:hAnsi="Times New Roman"/>
          <w:sz w:val="24"/>
        </w:rPr>
      </w:pPr>
      <w:r>
        <w:rPr>
          <w:rFonts w:ascii="Times New Roman" w:hAnsi="Times New Roman"/>
          <w:sz w:val="24"/>
        </w:rPr>
        <w:br w:type="page"/>
      </w:r>
    </w:p>
    <w:p w14:paraId="08C183B5" w14:textId="77777777" w:rsidR="007B2C11" w:rsidRDefault="00837B7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rPr>
      </w:pPr>
      <w:bookmarkStart w:id="13" w:name="__RefHeading___6"/>
      <w:bookmarkEnd w:id="13"/>
      <w:r>
        <w:rPr>
          <w:b/>
          <w:caps/>
        </w:rPr>
        <w:lastRenderedPageBreak/>
        <w:t xml:space="preserve">5. </w:t>
      </w:r>
      <w:r>
        <w:rPr>
          <w:b/>
        </w:rPr>
        <w:t>Контроль и оценка результатов освоения дисциплины</w:t>
      </w:r>
    </w:p>
    <w:p w14:paraId="02E65AE0" w14:textId="77777777" w:rsidR="007B2C11" w:rsidRDefault="007B2C11">
      <w:pPr>
        <w:pStyle w:val="ad"/>
        <w:tabs>
          <w:tab w:val="left" w:pos="284"/>
        </w:tabs>
        <w:spacing w:after="0" w:line="240" w:lineRule="auto"/>
        <w:ind w:left="0"/>
        <w:jc w:val="both"/>
        <w:rPr>
          <w:rFonts w:ascii="Times New Roman" w:hAnsi="Times New Roman"/>
          <w:b/>
          <w:sz w:val="24"/>
        </w:rPr>
      </w:pPr>
    </w:p>
    <w:p w14:paraId="5A38E59E" w14:textId="77777777" w:rsidR="007B2C11" w:rsidRDefault="00837B7F">
      <w:pPr>
        <w:pStyle w:val="ad"/>
        <w:tabs>
          <w:tab w:val="left" w:pos="284"/>
        </w:tabs>
        <w:spacing w:after="0" w:line="240" w:lineRule="auto"/>
        <w:ind w:left="0"/>
        <w:jc w:val="both"/>
        <w:rPr>
          <w:rFonts w:ascii="Times New Roman" w:hAnsi="Times New Roman"/>
          <w:sz w:val="24"/>
        </w:rPr>
      </w:pPr>
      <w:r>
        <w:rPr>
          <w:rFonts w:ascii="Times New Roman" w:hAnsi="Times New Roman"/>
          <w:b/>
          <w:sz w:val="24"/>
        </w:rPr>
        <w:t>Контроль</w:t>
      </w:r>
      <w:r>
        <w:rPr>
          <w:rFonts w:ascii="Times New Roman" w:hAnsi="Times New Roman"/>
          <w:sz w:val="24"/>
        </w:rPr>
        <w:t xml:space="preserve"> </w:t>
      </w:r>
      <w:r>
        <w:rPr>
          <w:rFonts w:ascii="Times New Roman" w:hAnsi="Times New Roman"/>
          <w:b/>
          <w:sz w:val="24"/>
        </w:rPr>
        <w:t>и оценка</w:t>
      </w:r>
      <w:r>
        <w:rPr>
          <w:rFonts w:ascii="Times New Roman" w:hAnsi="Times New Roman"/>
          <w:sz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53CDB89D" w14:textId="77777777" w:rsidR="007B2C11" w:rsidRDefault="007B2C11">
      <w:pPr>
        <w:spacing w:after="0" w:line="240" w:lineRule="auto"/>
        <w:jc w:val="both"/>
        <w:rPr>
          <w:rFonts w:ascii="Times New Roman" w:hAnsi="Times New Roman"/>
          <w:b/>
          <w:sz w:val="24"/>
        </w:rPr>
      </w:pPr>
    </w:p>
    <w:tbl>
      <w:tblPr>
        <w:tblStyle w:val="ac"/>
        <w:tblW w:w="0" w:type="auto"/>
        <w:tblLayout w:type="fixed"/>
        <w:tblLook w:val="04A0" w:firstRow="1" w:lastRow="0" w:firstColumn="1" w:lastColumn="0" w:noHBand="0" w:noVBand="1"/>
      </w:tblPr>
      <w:tblGrid>
        <w:gridCol w:w="3200"/>
        <w:gridCol w:w="3716"/>
        <w:gridCol w:w="2599"/>
      </w:tblGrid>
      <w:tr w:rsidR="007B2C11" w14:paraId="4430A698" w14:textId="77777777">
        <w:tc>
          <w:tcPr>
            <w:tcW w:w="3200" w:type="dxa"/>
          </w:tcPr>
          <w:p w14:paraId="16304431" w14:textId="77777777" w:rsidR="007B2C11" w:rsidRDefault="00837B7F">
            <w:pPr>
              <w:spacing w:after="0" w:line="240" w:lineRule="auto"/>
              <w:ind w:left="57" w:right="57"/>
              <w:jc w:val="center"/>
              <w:rPr>
                <w:rFonts w:ascii="Times New Roman" w:hAnsi="Times New Roman"/>
                <w:b/>
                <w:sz w:val="24"/>
              </w:rPr>
            </w:pPr>
            <w:r>
              <w:rPr>
                <w:rFonts w:ascii="Times New Roman" w:hAnsi="Times New Roman"/>
                <w:b/>
                <w:sz w:val="24"/>
              </w:rPr>
              <w:t>Общая/профессио</w:t>
            </w:r>
            <w:r>
              <w:rPr>
                <w:rFonts w:ascii="Times New Roman" w:hAnsi="Times New Roman"/>
                <w:b/>
                <w:sz w:val="24"/>
              </w:rPr>
              <w:t>нальная компетенция</w:t>
            </w:r>
          </w:p>
        </w:tc>
        <w:tc>
          <w:tcPr>
            <w:tcW w:w="3716" w:type="dxa"/>
          </w:tcPr>
          <w:p w14:paraId="54B4C785" w14:textId="77777777" w:rsidR="007B2C11" w:rsidRDefault="00837B7F">
            <w:pPr>
              <w:spacing w:after="0" w:line="240" w:lineRule="auto"/>
              <w:ind w:left="-66"/>
              <w:jc w:val="center"/>
              <w:rPr>
                <w:rFonts w:ascii="Times New Roman" w:hAnsi="Times New Roman"/>
                <w:sz w:val="24"/>
              </w:rPr>
            </w:pPr>
            <w:r>
              <w:rPr>
                <w:rFonts w:ascii="Times New Roman" w:hAnsi="Times New Roman"/>
                <w:b/>
                <w:sz w:val="24"/>
              </w:rPr>
              <w:t>Раздел/Тема</w:t>
            </w:r>
          </w:p>
        </w:tc>
        <w:tc>
          <w:tcPr>
            <w:tcW w:w="2599" w:type="dxa"/>
          </w:tcPr>
          <w:p w14:paraId="36570A3D" w14:textId="77777777" w:rsidR="007B2C11" w:rsidRDefault="00837B7F">
            <w:pPr>
              <w:spacing w:after="0" w:line="240" w:lineRule="auto"/>
              <w:jc w:val="center"/>
              <w:rPr>
                <w:rFonts w:ascii="Times New Roman" w:hAnsi="Times New Roman"/>
                <w:sz w:val="24"/>
              </w:rPr>
            </w:pPr>
            <w:r>
              <w:rPr>
                <w:rFonts w:ascii="Times New Roman" w:hAnsi="Times New Roman"/>
                <w:b/>
                <w:sz w:val="24"/>
              </w:rPr>
              <w:t>Тип оценочных мероприятия</w:t>
            </w:r>
          </w:p>
        </w:tc>
      </w:tr>
      <w:tr w:rsidR="007B2C11" w14:paraId="7BBA4D6D" w14:textId="77777777">
        <w:tc>
          <w:tcPr>
            <w:tcW w:w="3200" w:type="dxa"/>
          </w:tcPr>
          <w:p w14:paraId="1973E64B" w14:textId="77777777" w:rsidR="007B2C11" w:rsidRDefault="00837B7F">
            <w:pPr>
              <w:spacing w:after="0" w:line="240" w:lineRule="auto"/>
              <w:ind w:left="57" w:right="57"/>
              <w:rPr>
                <w:rFonts w:ascii="Times New Roman" w:hAnsi="Times New Roman"/>
                <w:sz w:val="24"/>
              </w:rPr>
            </w:pPr>
            <w:r>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3716" w:type="dxa"/>
          </w:tcPr>
          <w:p w14:paraId="0E569341" w14:textId="77777777" w:rsidR="007B2C11" w:rsidRDefault="00837B7F">
            <w:pPr>
              <w:spacing w:after="0" w:line="240" w:lineRule="auto"/>
              <w:ind w:left="-66" w:right="57"/>
              <w:rPr>
                <w:rFonts w:ascii="Times New Roman" w:hAnsi="Times New Roman"/>
                <w:sz w:val="24"/>
              </w:rPr>
            </w:pPr>
            <w:r>
              <w:rPr>
                <w:rFonts w:ascii="Times New Roman" w:hAnsi="Times New Roman"/>
                <w:sz w:val="24"/>
              </w:rPr>
              <w:t>Введение</w:t>
            </w:r>
          </w:p>
          <w:p w14:paraId="2A5BED72"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1, Темы 1.1, 1.2, 1.3, 1.4, 1.5, 1.6, 1.7, 1.8, 1.9, 1.10,1.11</w:t>
            </w:r>
          </w:p>
          <w:p w14:paraId="23B0F72C"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2, Тема 2.1</w:t>
            </w:r>
          </w:p>
          <w:p w14:paraId="570714C5" w14:textId="77777777" w:rsidR="007B2C11" w:rsidRDefault="00837B7F">
            <w:pPr>
              <w:spacing w:after="0" w:line="240" w:lineRule="auto"/>
              <w:ind w:left="-66" w:right="57"/>
              <w:rPr>
                <w:rFonts w:ascii="Times New Roman" w:hAnsi="Times New Roman"/>
                <w:sz w:val="24"/>
              </w:rPr>
            </w:pPr>
            <w:r>
              <w:rPr>
                <w:rFonts w:ascii="Times New Roman" w:hAnsi="Times New Roman"/>
                <w:sz w:val="24"/>
              </w:rPr>
              <w:t xml:space="preserve">Р </w:t>
            </w:r>
            <w:r>
              <w:rPr>
                <w:rFonts w:ascii="Times New Roman" w:hAnsi="Times New Roman"/>
                <w:sz w:val="24"/>
              </w:rPr>
              <w:t>3, Темы 3.1, 3.2, 3.3, 3.4</w:t>
            </w:r>
          </w:p>
          <w:p w14:paraId="45B4B5D6"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4, Темы 4.1-4.21</w:t>
            </w:r>
          </w:p>
          <w:p w14:paraId="40B0BEA4"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5, Темы 5.1,</w:t>
            </w:r>
          </w:p>
          <w:p w14:paraId="578E62A2"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6, Темы 6.1,</w:t>
            </w:r>
          </w:p>
          <w:p w14:paraId="0C6ABE84"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7, Темы 7.1.</w:t>
            </w:r>
          </w:p>
          <w:p w14:paraId="761B8360"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8, Темы 8.1</w:t>
            </w:r>
          </w:p>
          <w:p w14:paraId="188BE746"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9, Темы 9.1, 9.2</w:t>
            </w:r>
          </w:p>
          <w:p w14:paraId="4A342366" w14:textId="77777777" w:rsidR="007B2C11" w:rsidRDefault="00837B7F">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val="restart"/>
          </w:tcPr>
          <w:p w14:paraId="4D3ED805" w14:textId="77777777" w:rsidR="007B2C11" w:rsidRDefault="00837B7F">
            <w:pPr>
              <w:spacing w:after="0" w:line="240" w:lineRule="auto"/>
              <w:ind w:left="57" w:right="57"/>
              <w:rPr>
                <w:rFonts w:ascii="Times New Roman" w:hAnsi="Times New Roman"/>
                <w:sz w:val="24"/>
              </w:rPr>
            </w:pPr>
            <w:r>
              <w:rPr>
                <w:rFonts w:ascii="Times New Roman" w:hAnsi="Times New Roman"/>
                <w:sz w:val="24"/>
              </w:rPr>
              <w:t>наблюдение за выполнением мотивационных заданий;</w:t>
            </w:r>
          </w:p>
          <w:p w14:paraId="7EF21B18" w14:textId="77777777" w:rsidR="007B2C11" w:rsidRDefault="00837B7F">
            <w:pPr>
              <w:spacing w:after="0" w:line="240" w:lineRule="auto"/>
              <w:ind w:left="57" w:right="57"/>
              <w:rPr>
                <w:rFonts w:ascii="Times New Roman" w:hAnsi="Times New Roman"/>
                <w:sz w:val="24"/>
              </w:rPr>
            </w:pPr>
            <w:r>
              <w:rPr>
                <w:rFonts w:ascii="Times New Roman" w:hAnsi="Times New Roman"/>
                <w:sz w:val="24"/>
              </w:rPr>
              <w:t>наблюдение за выполнением практической работы;</w:t>
            </w:r>
          </w:p>
          <w:p w14:paraId="29065B69" w14:textId="77777777" w:rsidR="007B2C11" w:rsidRDefault="00837B7F">
            <w:pPr>
              <w:spacing w:after="0" w:line="240" w:lineRule="auto"/>
              <w:ind w:left="57" w:right="57"/>
              <w:rPr>
                <w:rFonts w:ascii="Times New Roman" w:hAnsi="Times New Roman"/>
                <w:sz w:val="24"/>
              </w:rPr>
            </w:pPr>
            <w:r>
              <w:rPr>
                <w:rFonts w:ascii="Times New Roman" w:hAnsi="Times New Roman"/>
                <w:sz w:val="24"/>
              </w:rPr>
              <w:t>контрольная работа;</w:t>
            </w:r>
          </w:p>
          <w:p w14:paraId="73ED9000" w14:textId="77777777" w:rsidR="007B2C11" w:rsidRDefault="00837B7F">
            <w:pPr>
              <w:spacing w:after="0" w:line="240" w:lineRule="auto"/>
              <w:ind w:left="57" w:right="57"/>
              <w:rPr>
                <w:rFonts w:ascii="Times New Roman" w:hAnsi="Times New Roman"/>
                <w:sz w:val="24"/>
              </w:rPr>
            </w:pPr>
            <w:r>
              <w:rPr>
                <w:rFonts w:ascii="Times New Roman" w:hAnsi="Times New Roman"/>
                <w:sz w:val="24"/>
              </w:rPr>
              <w:t>выполне</w:t>
            </w:r>
            <w:r>
              <w:rPr>
                <w:rFonts w:ascii="Times New Roman" w:hAnsi="Times New Roman"/>
                <w:sz w:val="24"/>
              </w:rPr>
              <w:t>ние заданий на дифференцированном зачете</w:t>
            </w:r>
          </w:p>
        </w:tc>
      </w:tr>
      <w:tr w:rsidR="007B2C11" w14:paraId="7BA10D2C" w14:textId="77777777">
        <w:tc>
          <w:tcPr>
            <w:tcW w:w="3200" w:type="dxa"/>
          </w:tcPr>
          <w:p w14:paraId="35395180" w14:textId="77777777" w:rsidR="007B2C11" w:rsidRDefault="00837B7F">
            <w:pPr>
              <w:spacing w:after="0" w:line="240" w:lineRule="auto"/>
              <w:ind w:left="57" w:right="57"/>
              <w:rPr>
                <w:rFonts w:ascii="Times New Roman" w:hAnsi="Times New Roman"/>
                <w:sz w:val="24"/>
              </w:rPr>
            </w:pPr>
            <w:r>
              <w:rPr>
                <w:rFonts w:ascii="Times New Roman" w:hAnsi="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716" w:type="dxa"/>
          </w:tcPr>
          <w:p w14:paraId="72F85B90" w14:textId="77777777" w:rsidR="007B2C11" w:rsidRDefault="00837B7F">
            <w:pPr>
              <w:spacing w:after="0" w:line="240" w:lineRule="auto"/>
              <w:ind w:left="-66" w:right="57"/>
              <w:rPr>
                <w:rFonts w:ascii="Times New Roman" w:hAnsi="Times New Roman"/>
                <w:sz w:val="24"/>
              </w:rPr>
            </w:pPr>
            <w:r>
              <w:rPr>
                <w:rFonts w:ascii="Times New Roman" w:hAnsi="Times New Roman"/>
                <w:sz w:val="24"/>
              </w:rPr>
              <w:t>Введение</w:t>
            </w:r>
          </w:p>
          <w:p w14:paraId="3CDD88C4" w14:textId="77777777" w:rsidR="007B2C11" w:rsidRDefault="00837B7F">
            <w:pPr>
              <w:spacing w:after="0" w:line="240" w:lineRule="auto"/>
              <w:ind w:left="-66" w:right="57"/>
              <w:rPr>
                <w:rFonts w:ascii="Times New Roman" w:hAnsi="Times New Roman"/>
                <w:sz w:val="24"/>
              </w:rPr>
            </w:pPr>
            <w:r>
              <w:rPr>
                <w:rFonts w:ascii="Times New Roman" w:hAnsi="Times New Roman"/>
                <w:sz w:val="24"/>
              </w:rPr>
              <w:t xml:space="preserve">Р 1, Темы 1.1, 1.2, 1.3, 1.4, 1.5, </w:t>
            </w:r>
            <w:r>
              <w:rPr>
                <w:rFonts w:ascii="Times New Roman" w:hAnsi="Times New Roman"/>
                <w:sz w:val="24"/>
              </w:rPr>
              <w:t>1.6, 1.7, 1.8, 1.9, 1.10,1.11</w:t>
            </w:r>
          </w:p>
          <w:p w14:paraId="19D49EF2"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2, Тема 2.1</w:t>
            </w:r>
          </w:p>
          <w:p w14:paraId="0CE2784B"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3, Темы 3.1, 3.2, 3.3, 3.4</w:t>
            </w:r>
          </w:p>
          <w:p w14:paraId="672D8892"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4, Темы 4.1-4.21</w:t>
            </w:r>
          </w:p>
          <w:p w14:paraId="58DD3323"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5, Темы 5.1,</w:t>
            </w:r>
          </w:p>
          <w:p w14:paraId="38FFA759"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6, Темы 6.1,</w:t>
            </w:r>
          </w:p>
          <w:p w14:paraId="42C3CECF"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7, Темы 7.1.</w:t>
            </w:r>
          </w:p>
          <w:p w14:paraId="6CE1ADFE"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8, Темы 8.1</w:t>
            </w:r>
          </w:p>
          <w:p w14:paraId="28DCDE77"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9, Темы 9.1, 9.2</w:t>
            </w:r>
          </w:p>
          <w:p w14:paraId="3C4F3201" w14:textId="77777777" w:rsidR="007B2C11" w:rsidRDefault="00837B7F">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tcPr>
          <w:p w14:paraId="453E21BC" w14:textId="77777777" w:rsidR="007B2C11" w:rsidRDefault="007B2C11">
            <w:pPr>
              <w:spacing w:after="0" w:line="240" w:lineRule="auto"/>
            </w:pPr>
          </w:p>
        </w:tc>
      </w:tr>
      <w:tr w:rsidR="007B2C11" w14:paraId="45111878" w14:textId="77777777">
        <w:tc>
          <w:tcPr>
            <w:tcW w:w="3200" w:type="dxa"/>
          </w:tcPr>
          <w:p w14:paraId="6C83560E" w14:textId="77777777" w:rsidR="007B2C11" w:rsidRDefault="00837B7F">
            <w:pPr>
              <w:spacing w:after="0" w:line="240" w:lineRule="auto"/>
              <w:ind w:left="57" w:right="57"/>
              <w:rPr>
                <w:rFonts w:ascii="Times New Roman" w:hAnsi="Times New Roman"/>
                <w:sz w:val="24"/>
              </w:rPr>
            </w:pPr>
            <w:r>
              <w:rPr>
                <w:rFonts w:ascii="Times New Roman" w:hAnsi="Times New Roman"/>
                <w:sz w:val="24"/>
              </w:rPr>
              <w:t xml:space="preserve">ОК 03. Планировать и реализовывать собственное </w:t>
            </w:r>
            <w:r>
              <w:rPr>
                <w:rFonts w:ascii="Times New Roman" w:hAnsi="Times New Roman"/>
                <w:sz w:val="24"/>
              </w:rPr>
              <w:t>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716" w:type="dxa"/>
          </w:tcPr>
          <w:p w14:paraId="058947B5" w14:textId="77777777" w:rsidR="007B2C11" w:rsidRDefault="00837B7F">
            <w:pPr>
              <w:spacing w:after="0" w:line="240" w:lineRule="auto"/>
              <w:ind w:left="-66" w:right="57"/>
              <w:rPr>
                <w:rFonts w:ascii="Times New Roman" w:hAnsi="Times New Roman"/>
                <w:sz w:val="24"/>
              </w:rPr>
            </w:pPr>
            <w:r>
              <w:rPr>
                <w:rFonts w:ascii="Times New Roman" w:hAnsi="Times New Roman"/>
                <w:sz w:val="24"/>
              </w:rPr>
              <w:t>Введение</w:t>
            </w:r>
          </w:p>
          <w:p w14:paraId="7E909E87"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1, Темы 1.1, 1.2, 1.3, 1.4, 1.5, 1.6, 1.7, 1.8, 1.9, 1.10</w:t>
            </w:r>
            <w:r>
              <w:rPr>
                <w:rFonts w:ascii="Times New Roman" w:hAnsi="Times New Roman"/>
                <w:sz w:val="24"/>
              </w:rPr>
              <w:t>,1.11</w:t>
            </w:r>
          </w:p>
          <w:p w14:paraId="0D1E8E97"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2, Тема 2.1</w:t>
            </w:r>
          </w:p>
          <w:p w14:paraId="6850FFE9"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3, Темы 3.1, 3.2, 3.3, 3.4</w:t>
            </w:r>
          </w:p>
          <w:p w14:paraId="06766B4F"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4, Темы 4.1-4.21</w:t>
            </w:r>
          </w:p>
          <w:p w14:paraId="07FF6B20"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5, Темы 5.1,</w:t>
            </w:r>
          </w:p>
          <w:p w14:paraId="6CBD71A8"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6, Темы 6.1,</w:t>
            </w:r>
          </w:p>
          <w:p w14:paraId="3ABE1B5D"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7, Темы 7.1.</w:t>
            </w:r>
          </w:p>
          <w:p w14:paraId="2A2C96D4"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8, Темы 8.1</w:t>
            </w:r>
          </w:p>
          <w:p w14:paraId="0BA306E7"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9, Темы 9.1, 9.2</w:t>
            </w:r>
          </w:p>
          <w:p w14:paraId="084C9520" w14:textId="77777777" w:rsidR="007B2C11" w:rsidRDefault="00837B7F">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tcPr>
          <w:p w14:paraId="7D01B1DB" w14:textId="77777777" w:rsidR="007B2C11" w:rsidRDefault="007B2C11">
            <w:pPr>
              <w:spacing w:after="0" w:line="240" w:lineRule="auto"/>
            </w:pPr>
          </w:p>
        </w:tc>
      </w:tr>
      <w:tr w:rsidR="007B2C11" w14:paraId="57EE5233" w14:textId="77777777">
        <w:tc>
          <w:tcPr>
            <w:tcW w:w="3200" w:type="dxa"/>
          </w:tcPr>
          <w:p w14:paraId="3BE47B73" w14:textId="77777777" w:rsidR="007B2C11" w:rsidRDefault="00837B7F">
            <w:pPr>
              <w:spacing w:after="0" w:line="240" w:lineRule="auto"/>
              <w:ind w:left="57" w:right="57"/>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tc>
        <w:tc>
          <w:tcPr>
            <w:tcW w:w="3716" w:type="dxa"/>
          </w:tcPr>
          <w:p w14:paraId="4760CC09" w14:textId="77777777" w:rsidR="007B2C11" w:rsidRDefault="00837B7F">
            <w:pPr>
              <w:spacing w:after="0" w:line="240" w:lineRule="auto"/>
              <w:ind w:left="-66" w:right="57"/>
              <w:rPr>
                <w:rFonts w:ascii="Times New Roman" w:hAnsi="Times New Roman"/>
                <w:sz w:val="24"/>
              </w:rPr>
            </w:pPr>
            <w:r>
              <w:rPr>
                <w:rFonts w:ascii="Times New Roman" w:hAnsi="Times New Roman"/>
                <w:sz w:val="24"/>
              </w:rPr>
              <w:t>Введение</w:t>
            </w:r>
          </w:p>
          <w:p w14:paraId="67804644" w14:textId="77777777" w:rsidR="007B2C11" w:rsidRDefault="00837B7F">
            <w:pPr>
              <w:spacing w:after="0" w:line="240" w:lineRule="auto"/>
              <w:ind w:left="-66" w:right="57"/>
              <w:rPr>
                <w:rFonts w:ascii="Times New Roman" w:hAnsi="Times New Roman"/>
                <w:sz w:val="24"/>
              </w:rPr>
            </w:pPr>
            <w:r>
              <w:rPr>
                <w:rFonts w:ascii="Times New Roman" w:hAnsi="Times New Roman"/>
                <w:sz w:val="24"/>
              </w:rPr>
              <w:t xml:space="preserve">Р 1, Темы 1.1, </w:t>
            </w:r>
            <w:r>
              <w:rPr>
                <w:rFonts w:ascii="Times New Roman" w:hAnsi="Times New Roman"/>
                <w:sz w:val="24"/>
              </w:rPr>
              <w:t>1.2, 1.3, 1.4, 1.5, 1.6, 1.7, 1.8, 1.9, 1.10,1.11</w:t>
            </w:r>
          </w:p>
          <w:p w14:paraId="3F14861B"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2, Тема 2.1</w:t>
            </w:r>
          </w:p>
          <w:p w14:paraId="116986C3"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3, Темы 3.1, 3.2, 3.3, 3.4</w:t>
            </w:r>
          </w:p>
          <w:p w14:paraId="1863AF39"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4, Темы 4.1-4.21</w:t>
            </w:r>
          </w:p>
          <w:p w14:paraId="4345E304"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5, Темы 5.1,</w:t>
            </w:r>
          </w:p>
          <w:p w14:paraId="6B22EAF7"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6, Темы 6.1,</w:t>
            </w:r>
          </w:p>
          <w:p w14:paraId="359CEFC1" w14:textId="77777777" w:rsidR="007B2C11" w:rsidRDefault="00837B7F">
            <w:pPr>
              <w:spacing w:after="0" w:line="240" w:lineRule="auto"/>
              <w:ind w:left="-66" w:right="57"/>
              <w:rPr>
                <w:rFonts w:ascii="Times New Roman" w:hAnsi="Times New Roman"/>
                <w:sz w:val="24"/>
              </w:rPr>
            </w:pPr>
            <w:r>
              <w:rPr>
                <w:rFonts w:ascii="Times New Roman" w:hAnsi="Times New Roman"/>
                <w:sz w:val="24"/>
              </w:rPr>
              <w:lastRenderedPageBreak/>
              <w:t>Р 7, Темы 7.1.</w:t>
            </w:r>
          </w:p>
          <w:p w14:paraId="60A699DA"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8, Темы 8.1</w:t>
            </w:r>
          </w:p>
          <w:p w14:paraId="726918C2"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9, Темы 9.1, 9.2</w:t>
            </w:r>
          </w:p>
          <w:p w14:paraId="44E7BF24" w14:textId="77777777" w:rsidR="007B2C11" w:rsidRDefault="00837B7F">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tcPr>
          <w:p w14:paraId="099C9AE1" w14:textId="77777777" w:rsidR="007B2C11" w:rsidRDefault="007B2C11">
            <w:pPr>
              <w:spacing w:after="0" w:line="240" w:lineRule="auto"/>
            </w:pPr>
          </w:p>
        </w:tc>
      </w:tr>
      <w:tr w:rsidR="007B2C11" w14:paraId="2A30202A" w14:textId="77777777">
        <w:tc>
          <w:tcPr>
            <w:tcW w:w="3200" w:type="dxa"/>
          </w:tcPr>
          <w:p w14:paraId="6CD44BA9" w14:textId="77777777" w:rsidR="007B2C11" w:rsidRDefault="00837B7F">
            <w:pPr>
              <w:spacing w:after="0" w:line="240" w:lineRule="auto"/>
              <w:ind w:left="57" w:right="57"/>
              <w:rPr>
                <w:rFonts w:ascii="Times New Roman" w:hAnsi="Times New Roman"/>
                <w:b/>
                <w:i/>
                <w:sz w:val="24"/>
              </w:rPr>
            </w:pPr>
            <w:r>
              <w:rPr>
                <w:rFonts w:ascii="Times New Roman" w:hAnsi="Times New Roman"/>
                <w:sz w:val="24"/>
              </w:rPr>
              <w:t>ОК 05. Осуществлять устную и письменную коммуникацию на</w:t>
            </w:r>
            <w:r>
              <w:rPr>
                <w:rFonts w:ascii="Times New Roman" w:hAnsi="Times New Roman"/>
                <w:sz w:val="24"/>
              </w:rPr>
              <w:t xml:space="preserve"> государственном языке Российской Федерации с учетом особенностей социального и культурного контекста </w:t>
            </w:r>
          </w:p>
        </w:tc>
        <w:tc>
          <w:tcPr>
            <w:tcW w:w="3716" w:type="dxa"/>
          </w:tcPr>
          <w:p w14:paraId="27678A22" w14:textId="77777777" w:rsidR="007B2C11" w:rsidRDefault="00837B7F">
            <w:pPr>
              <w:spacing w:after="0" w:line="240" w:lineRule="auto"/>
              <w:ind w:left="-66" w:right="57"/>
              <w:rPr>
                <w:rFonts w:ascii="Times New Roman" w:hAnsi="Times New Roman"/>
                <w:sz w:val="24"/>
              </w:rPr>
            </w:pPr>
            <w:r>
              <w:rPr>
                <w:rFonts w:ascii="Times New Roman" w:hAnsi="Times New Roman"/>
                <w:sz w:val="24"/>
              </w:rPr>
              <w:t>Введение</w:t>
            </w:r>
          </w:p>
          <w:p w14:paraId="4A2AF804"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1, Темы 1.1, 1.2, 1.3, 1.4, 1.5, 1.6, 1.7, 1.8, 1.9, 1.10,1.11</w:t>
            </w:r>
          </w:p>
          <w:p w14:paraId="6D799E19"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2, Тема 2.1</w:t>
            </w:r>
          </w:p>
          <w:p w14:paraId="6DB30D74"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3, Темы 3.1, 3.2, 3.3, 3.4</w:t>
            </w:r>
          </w:p>
          <w:p w14:paraId="09181C65"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4, Темы 4.1-4.21</w:t>
            </w:r>
          </w:p>
          <w:p w14:paraId="7D060EE7" w14:textId="77777777" w:rsidR="007B2C11" w:rsidRDefault="00837B7F">
            <w:pPr>
              <w:spacing w:after="0" w:line="240" w:lineRule="auto"/>
              <w:ind w:left="-66" w:right="57"/>
              <w:rPr>
                <w:rFonts w:ascii="Times New Roman" w:hAnsi="Times New Roman"/>
                <w:sz w:val="24"/>
              </w:rPr>
            </w:pPr>
            <w:r>
              <w:rPr>
                <w:rFonts w:ascii="Times New Roman" w:hAnsi="Times New Roman"/>
                <w:sz w:val="24"/>
              </w:rPr>
              <w:t xml:space="preserve">Р 5, Темы </w:t>
            </w:r>
            <w:r>
              <w:rPr>
                <w:rFonts w:ascii="Times New Roman" w:hAnsi="Times New Roman"/>
                <w:sz w:val="24"/>
              </w:rPr>
              <w:t>5.1,</w:t>
            </w:r>
          </w:p>
          <w:p w14:paraId="6C76A74E"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6, Темы 6.1,</w:t>
            </w:r>
          </w:p>
          <w:p w14:paraId="1EFD510D"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7, Темы 7.1.</w:t>
            </w:r>
          </w:p>
          <w:p w14:paraId="771B20FB"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8, Темы 8.1</w:t>
            </w:r>
          </w:p>
          <w:p w14:paraId="66CD4567"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9, Темы 9.1, 9.2</w:t>
            </w:r>
          </w:p>
          <w:p w14:paraId="6BEC62F2" w14:textId="77777777" w:rsidR="007B2C11" w:rsidRDefault="00837B7F">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tcPr>
          <w:p w14:paraId="669CD8A5" w14:textId="77777777" w:rsidR="007B2C11" w:rsidRDefault="007B2C11">
            <w:pPr>
              <w:spacing w:after="0" w:line="240" w:lineRule="auto"/>
            </w:pPr>
          </w:p>
        </w:tc>
      </w:tr>
      <w:tr w:rsidR="007B2C11" w14:paraId="0D4AED51" w14:textId="77777777">
        <w:tc>
          <w:tcPr>
            <w:tcW w:w="3200" w:type="dxa"/>
          </w:tcPr>
          <w:p w14:paraId="134EA628" w14:textId="77777777" w:rsidR="007B2C11" w:rsidRDefault="00837B7F">
            <w:pPr>
              <w:spacing w:after="0" w:line="240" w:lineRule="auto"/>
              <w:ind w:left="57" w:right="57"/>
              <w:rPr>
                <w:rFonts w:ascii="Times New Roman" w:hAnsi="Times New Roman"/>
                <w:sz w:val="24"/>
              </w:rPr>
            </w:pPr>
            <w:r>
              <w:rPr>
                <w:rFonts w:ascii="Times New Roman" w:hAnsi="Times New Roman"/>
                <w:sz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w:t>
            </w:r>
            <w:r>
              <w:rPr>
                <w:rFonts w:ascii="Times New Roman" w:hAnsi="Times New Roman"/>
                <w:sz w:val="24"/>
              </w:rPr>
              <w:t>армонизации межнациональных и межрелигиозных отношений, применять стандарты антикоррупционного поведения</w:t>
            </w:r>
          </w:p>
        </w:tc>
        <w:tc>
          <w:tcPr>
            <w:tcW w:w="3716" w:type="dxa"/>
          </w:tcPr>
          <w:p w14:paraId="4B48F72A" w14:textId="77777777" w:rsidR="007B2C11" w:rsidRDefault="00837B7F">
            <w:pPr>
              <w:spacing w:after="0" w:line="240" w:lineRule="auto"/>
              <w:ind w:left="-66" w:right="57"/>
              <w:rPr>
                <w:rFonts w:ascii="Times New Roman" w:hAnsi="Times New Roman"/>
                <w:sz w:val="24"/>
              </w:rPr>
            </w:pPr>
            <w:r>
              <w:rPr>
                <w:rFonts w:ascii="Times New Roman" w:hAnsi="Times New Roman"/>
                <w:sz w:val="24"/>
              </w:rPr>
              <w:t>Введение</w:t>
            </w:r>
          </w:p>
          <w:p w14:paraId="493EEDA9"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1, Темы 1.1, 1.2, 1.3, 1.4, 1.5, 1.6, 1.7, 1.8, 1.9, 1.10,1.11</w:t>
            </w:r>
          </w:p>
          <w:p w14:paraId="0E303959"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2, Тема 2.1</w:t>
            </w:r>
          </w:p>
          <w:p w14:paraId="6B14D3B6"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3, Темы 3.1, 3.2, 3.3, 3.4</w:t>
            </w:r>
          </w:p>
          <w:p w14:paraId="190AD8CB"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4, Темы 4.1-4.21</w:t>
            </w:r>
          </w:p>
          <w:p w14:paraId="502B97F8" w14:textId="77777777" w:rsidR="007B2C11" w:rsidRDefault="00837B7F">
            <w:pPr>
              <w:spacing w:after="0" w:line="240" w:lineRule="auto"/>
              <w:ind w:left="-66" w:right="57"/>
              <w:rPr>
                <w:rFonts w:ascii="Times New Roman" w:hAnsi="Times New Roman"/>
                <w:sz w:val="24"/>
              </w:rPr>
            </w:pPr>
            <w:r>
              <w:rPr>
                <w:rFonts w:ascii="Times New Roman" w:hAnsi="Times New Roman"/>
                <w:sz w:val="24"/>
              </w:rPr>
              <w:t xml:space="preserve">Р 5, Темы </w:t>
            </w:r>
            <w:r>
              <w:rPr>
                <w:rFonts w:ascii="Times New Roman" w:hAnsi="Times New Roman"/>
                <w:sz w:val="24"/>
              </w:rPr>
              <w:t>5.1,</w:t>
            </w:r>
          </w:p>
          <w:p w14:paraId="3371F616"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6, Темы 6.1,</w:t>
            </w:r>
          </w:p>
          <w:p w14:paraId="35FA8089"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7, Темы 7.1.</w:t>
            </w:r>
          </w:p>
          <w:p w14:paraId="6621D9BD"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8, Темы 8.1</w:t>
            </w:r>
          </w:p>
          <w:p w14:paraId="3BAB1CEC"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9, Темы 9.1, 9.2</w:t>
            </w:r>
          </w:p>
          <w:p w14:paraId="2E816DD7" w14:textId="77777777" w:rsidR="007B2C11" w:rsidRDefault="00837B7F">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tcPr>
          <w:p w14:paraId="365F9E5C" w14:textId="77777777" w:rsidR="007B2C11" w:rsidRDefault="007B2C11">
            <w:pPr>
              <w:spacing w:after="0" w:line="240" w:lineRule="auto"/>
            </w:pPr>
          </w:p>
        </w:tc>
      </w:tr>
      <w:tr w:rsidR="007B2C11" w14:paraId="51A91440" w14:textId="77777777">
        <w:tc>
          <w:tcPr>
            <w:tcW w:w="3200" w:type="dxa"/>
          </w:tcPr>
          <w:p w14:paraId="0E7EF141" w14:textId="77777777" w:rsidR="007B2C11" w:rsidRDefault="00837B7F">
            <w:pPr>
              <w:spacing w:after="0" w:line="240" w:lineRule="auto"/>
              <w:ind w:left="57" w:right="57"/>
              <w:rPr>
                <w:rFonts w:ascii="Times New Roman" w:hAnsi="Times New Roman"/>
                <w:b/>
                <w:i/>
                <w:sz w:val="24"/>
              </w:rPr>
            </w:pPr>
            <w:r>
              <w:rPr>
                <w:rFonts w:ascii="Times New Roman" w:hAnsi="Times New Roman"/>
                <w:sz w:val="24"/>
              </w:rPr>
              <w:t>ОК 09. Пользоваться профессиональной документацией на государственном и иностранном языках</w:t>
            </w:r>
          </w:p>
        </w:tc>
        <w:tc>
          <w:tcPr>
            <w:tcW w:w="3716" w:type="dxa"/>
          </w:tcPr>
          <w:p w14:paraId="36FA0043" w14:textId="77777777" w:rsidR="007B2C11" w:rsidRDefault="00837B7F">
            <w:pPr>
              <w:spacing w:after="0" w:line="240" w:lineRule="auto"/>
              <w:ind w:left="-66" w:right="57"/>
              <w:rPr>
                <w:rFonts w:ascii="Times New Roman" w:hAnsi="Times New Roman"/>
                <w:sz w:val="24"/>
              </w:rPr>
            </w:pPr>
            <w:r>
              <w:rPr>
                <w:rFonts w:ascii="Times New Roman" w:hAnsi="Times New Roman"/>
                <w:sz w:val="24"/>
              </w:rPr>
              <w:t>Введение</w:t>
            </w:r>
          </w:p>
          <w:p w14:paraId="2FE8E647"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1, Темы 1.1, 1.2, 1.3, 1.4, 1.5, 1.6, 1.7, 1.8, 1.9, 1.10,1.11</w:t>
            </w:r>
          </w:p>
          <w:p w14:paraId="14D706C4"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2, Тема 2.</w:t>
            </w:r>
            <w:r>
              <w:rPr>
                <w:rFonts w:ascii="Times New Roman" w:hAnsi="Times New Roman"/>
                <w:sz w:val="24"/>
              </w:rPr>
              <w:t>1</w:t>
            </w:r>
          </w:p>
          <w:p w14:paraId="182B3FEF"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3, Темы 3.1, 3.2, 3.3, 3.4</w:t>
            </w:r>
          </w:p>
          <w:p w14:paraId="4E40662D"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4, Темы 4.1-4.21</w:t>
            </w:r>
          </w:p>
          <w:p w14:paraId="179CA896"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5, Темы 5.1,</w:t>
            </w:r>
          </w:p>
          <w:p w14:paraId="6FFC4CF8"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6, Темы 6.1,</w:t>
            </w:r>
          </w:p>
          <w:p w14:paraId="3D21B510"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7, Темы 7.1.</w:t>
            </w:r>
          </w:p>
          <w:p w14:paraId="512C011A"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8, Темы 8.1</w:t>
            </w:r>
          </w:p>
          <w:p w14:paraId="20331791" w14:textId="77777777" w:rsidR="007B2C11" w:rsidRDefault="00837B7F">
            <w:pPr>
              <w:spacing w:after="0" w:line="240" w:lineRule="auto"/>
              <w:ind w:left="-66" w:right="57"/>
              <w:rPr>
                <w:rFonts w:ascii="Times New Roman" w:hAnsi="Times New Roman"/>
                <w:sz w:val="24"/>
              </w:rPr>
            </w:pPr>
            <w:r>
              <w:rPr>
                <w:rFonts w:ascii="Times New Roman" w:hAnsi="Times New Roman"/>
                <w:sz w:val="24"/>
              </w:rPr>
              <w:t>Р 9, Темы 9.1, 9.2</w:t>
            </w:r>
          </w:p>
          <w:p w14:paraId="631BD656" w14:textId="77777777" w:rsidR="007B2C11" w:rsidRDefault="00837B7F">
            <w:pPr>
              <w:spacing w:after="0" w:line="240" w:lineRule="auto"/>
              <w:ind w:left="-66" w:right="57"/>
              <w:rPr>
                <w:rFonts w:ascii="Times New Roman" w:hAnsi="Times New Roman"/>
                <w:sz w:val="24"/>
              </w:rPr>
            </w:pPr>
            <w:r>
              <w:rPr>
                <w:rFonts w:ascii="Times New Roman" w:hAnsi="Times New Roman"/>
                <w:sz w:val="24"/>
              </w:rPr>
              <w:t>ПМ, По/с</w:t>
            </w:r>
          </w:p>
        </w:tc>
        <w:tc>
          <w:tcPr>
            <w:tcW w:w="2599" w:type="dxa"/>
            <w:vMerge/>
          </w:tcPr>
          <w:p w14:paraId="3DFA9814" w14:textId="77777777" w:rsidR="007B2C11" w:rsidRDefault="007B2C11">
            <w:pPr>
              <w:spacing w:after="0" w:line="240" w:lineRule="auto"/>
            </w:pPr>
          </w:p>
        </w:tc>
      </w:tr>
      <w:tr w:rsidR="007B2C11" w14:paraId="2080783E" w14:textId="77777777">
        <w:tc>
          <w:tcPr>
            <w:tcW w:w="3200" w:type="dxa"/>
          </w:tcPr>
          <w:p w14:paraId="5E7AC50C" w14:textId="77777777" w:rsidR="007B2C11" w:rsidRDefault="00837B7F">
            <w:pPr>
              <w:spacing w:after="0" w:line="240" w:lineRule="auto"/>
              <w:ind w:left="57" w:right="57"/>
              <w:rPr>
                <w:rFonts w:ascii="Times New Roman" w:hAnsi="Times New Roman"/>
                <w:b/>
                <w:i/>
                <w:sz w:val="24"/>
              </w:rPr>
            </w:pPr>
            <w:r>
              <w:rPr>
                <w:rFonts w:ascii="Times New Roman" w:hAnsi="Times New Roman"/>
                <w:b/>
                <w:i/>
                <w:sz w:val="24"/>
              </w:rPr>
              <w:t>ПК</w:t>
            </w:r>
            <w:r>
              <w:rPr>
                <w:rStyle w:val="213"/>
                <w:rFonts w:ascii="Times New Roman" w:hAnsi="Times New Roman"/>
                <w:b/>
                <w:i/>
                <w:sz w:val="24"/>
              </w:rPr>
              <w:footnoteReference w:id="8"/>
            </w:r>
            <w:r>
              <w:rPr>
                <w:rFonts w:ascii="Times New Roman" w:hAnsi="Times New Roman"/>
                <w:b/>
                <w:i/>
                <w:sz w:val="24"/>
              </w:rPr>
              <w:t>…</w:t>
            </w:r>
          </w:p>
        </w:tc>
        <w:tc>
          <w:tcPr>
            <w:tcW w:w="3716" w:type="dxa"/>
          </w:tcPr>
          <w:p w14:paraId="26E6497C" w14:textId="77777777" w:rsidR="007B2C11" w:rsidRDefault="007B2C11">
            <w:pPr>
              <w:spacing w:after="0" w:line="240" w:lineRule="auto"/>
              <w:ind w:left="57" w:right="57"/>
              <w:rPr>
                <w:rFonts w:ascii="Times New Roman" w:hAnsi="Times New Roman"/>
                <w:sz w:val="24"/>
              </w:rPr>
            </w:pPr>
          </w:p>
        </w:tc>
        <w:tc>
          <w:tcPr>
            <w:tcW w:w="2599" w:type="dxa"/>
          </w:tcPr>
          <w:p w14:paraId="6B9DD1A4" w14:textId="77777777" w:rsidR="007B2C11" w:rsidRDefault="007B2C11">
            <w:pPr>
              <w:spacing w:after="0" w:line="240" w:lineRule="auto"/>
              <w:ind w:left="57" w:right="57"/>
              <w:rPr>
                <w:rFonts w:ascii="Times New Roman" w:hAnsi="Times New Roman"/>
                <w:sz w:val="24"/>
              </w:rPr>
            </w:pPr>
          </w:p>
        </w:tc>
      </w:tr>
    </w:tbl>
    <w:p w14:paraId="7B919925" w14:textId="77777777" w:rsidR="007B2C11" w:rsidRDefault="007B2C11">
      <w:pPr>
        <w:jc w:val="both"/>
        <w:rPr>
          <w:rFonts w:ascii="Times New Roman" w:hAnsi="Times New Roman"/>
          <w:i/>
          <w:sz w:val="24"/>
        </w:rPr>
      </w:pPr>
    </w:p>
    <w:sectPr w:rsidR="007B2C11">
      <w:footerReference w:type="default" r:id="rId11"/>
      <w:pgSz w:w="11906" w:h="16838"/>
      <w:pgMar w:top="1134"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CE378E" w14:textId="77777777" w:rsidR="00837B7F" w:rsidRDefault="00837B7F">
      <w:pPr>
        <w:spacing w:line="240" w:lineRule="auto"/>
      </w:pPr>
      <w:r>
        <w:separator/>
      </w:r>
    </w:p>
  </w:endnote>
  <w:endnote w:type="continuationSeparator" w:id="0">
    <w:p w14:paraId="5926FC31" w14:textId="77777777" w:rsidR="00837B7F" w:rsidRDefault="00837B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XO Thames">
    <w:altName w:val="Cambria"/>
    <w:charset w:val="00"/>
    <w:family w:val="auto"/>
    <w:pitch w:val="default"/>
    <w:sig w:usb0="800006FF" w:usb1="0000285A" w:usb2="00000000" w:usb3="00000000" w:csb0="20000015"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n-ea">
    <w:altName w:val="Times New Roman"/>
    <w:panose1 w:val="00000000000000000000"/>
    <w:charset w:val="00"/>
    <w:family w:val="roman"/>
    <w:notTrueType/>
    <w:pitch w:val="default"/>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B90EA" w14:textId="5CA74190" w:rsidR="007B2C11" w:rsidRDefault="00837B7F">
    <w:pPr>
      <w:framePr w:wrap="around" w:vAnchor="text" w:hAnchor="margin" w:xAlign="right" w:y="1"/>
    </w:pPr>
    <w:r>
      <w:fldChar w:fldCharType="begin"/>
    </w:r>
    <w:r>
      <w:instrText xml:space="preserve">PAGE </w:instrText>
    </w:r>
    <w:r>
      <w:fldChar w:fldCharType="separate"/>
    </w:r>
    <w:r w:rsidR="0078096F">
      <w:rPr>
        <w:noProof/>
      </w:rPr>
      <w:t>4</w:t>
    </w:r>
    <w:r>
      <w:fldChar w:fldCharType="end"/>
    </w:r>
  </w:p>
  <w:p w14:paraId="076327F8" w14:textId="77777777" w:rsidR="007B2C11" w:rsidRDefault="007B2C11">
    <w:pPr>
      <w:pStyle w:val="a9"/>
      <w:jc w:val="right"/>
      <w:rPr>
        <w:rStyle w:val="111"/>
      </w:rPr>
    </w:pPr>
  </w:p>
  <w:p w14:paraId="02010919" w14:textId="77777777" w:rsidR="007B2C11" w:rsidRDefault="007B2C11">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2F6BE" w14:textId="178B21DC" w:rsidR="007B2C11" w:rsidRDefault="00837B7F">
    <w:pPr>
      <w:framePr w:wrap="around" w:vAnchor="text" w:hAnchor="margin" w:xAlign="right" w:y="1"/>
    </w:pPr>
    <w:r>
      <w:fldChar w:fldCharType="begin"/>
    </w:r>
    <w:r>
      <w:instrText xml:space="preserve">PAGE </w:instrText>
    </w:r>
    <w:r>
      <w:fldChar w:fldCharType="separate"/>
    </w:r>
    <w:r w:rsidR="0078096F">
      <w:rPr>
        <w:noProof/>
      </w:rPr>
      <w:t>5</w:t>
    </w:r>
    <w:r>
      <w:fldChar w:fldCharType="end"/>
    </w:r>
  </w:p>
  <w:p w14:paraId="2E50BEF3" w14:textId="77777777" w:rsidR="007B2C11" w:rsidRDefault="007B2C11">
    <w:pPr>
      <w:pStyle w:val="a9"/>
      <w:jc w:val="right"/>
      <w:rPr>
        <w:rStyle w:val="111"/>
      </w:rPr>
    </w:pPr>
  </w:p>
  <w:p w14:paraId="6ABA47B7" w14:textId="77777777" w:rsidR="007B2C11" w:rsidRDefault="007B2C11">
    <w:pPr>
      <w:pStyle w:val="a9"/>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5A7ED" w14:textId="4F9EA1A7" w:rsidR="007B2C11" w:rsidRDefault="00837B7F">
    <w:pPr>
      <w:framePr w:wrap="around" w:vAnchor="text" w:hAnchor="margin" w:xAlign="right" w:y="1"/>
    </w:pPr>
    <w:r>
      <w:fldChar w:fldCharType="begin"/>
    </w:r>
    <w:r>
      <w:instrText xml:space="preserve">PAGE </w:instrText>
    </w:r>
    <w:r>
      <w:fldChar w:fldCharType="separate"/>
    </w:r>
    <w:r w:rsidR="0078096F">
      <w:rPr>
        <w:noProof/>
      </w:rPr>
      <w:t>17</w:t>
    </w:r>
    <w:r>
      <w:fldChar w:fldCharType="end"/>
    </w:r>
  </w:p>
  <w:p w14:paraId="0AE817B3" w14:textId="77777777" w:rsidR="007B2C11" w:rsidRDefault="007B2C11">
    <w:pPr>
      <w:pStyle w:val="a9"/>
      <w:jc w:val="right"/>
      <w:rPr>
        <w:rStyle w:val="111"/>
      </w:rPr>
    </w:pPr>
  </w:p>
  <w:p w14:paraId="04E1F763" w14:textId="77777777" w:rsidR="007B2C11" w:rsidRDefault="007B2C11">
    <w:pPr>
      <w:pStyle w:val="a9"/>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AA03B" w14:textId="13AC6E5E" w:rsidR="007B2C11" w:rsidRDefault="00837B7F">
    <w:pPr>
      <w:framePr w:wrap="around" w:vAnchor="text" w:hAnchor="margin" w:xAlign="right" w:y="1"/>
    </w:pPr>
    <w:r>
      <w:fldChar w:fldCharType="begin"/>
    </w:r>
    <w:r>
      <w:instrText xml:space="preserve">PAGE </w:instrText>
    </w:r>
    <w:r>
      <w:fldChar w:fldCharType="separate"/>
    </w:r>
    <w:r w:rsidR="0078096F">
      <w:rPr>
        <w:noProof/>
      </w:rPr>
      <w:t>18</w:t>
    </w:r>
    <w:r>
      <w:fldChar w:fldCharType="end"/>
    </w:r>
  </w:p>
  <w:p w14:paraId="1321E668" w14:textId="77777777" w:rsidR="007B2C11" w:rsidRDefault="007B2C11">
    <w:pPr>
      <w:pStyle w:val="a9"/>
      <w:jc w:val="right"/>
      <w:rPr>
        <w:rStyle w:val="111"/>
      </w:rPr>
    </w:pPr>
  </w:p>
  <w:p w14:paraId="1690D7B6" w14:textId="77777777" w:rsidR="007B2C11" w:rsidRDefault="007B2C11">
    <w:pPr>
      <w:pStyle w:val="a9"/>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DC509" w14:textId="5912D8CD" w:rsidR="007B2C11" w:rsidRDefault="00837B7F">
    <w:pPr>
      <w:framePr w:wrap="around" w:vAnchor="text" w:hAnchor="margin" w:xAlign="right" w:y="1"/>
    </w:pPr>
    <w:r>
      <w:fldChar w:fldCharType="begin"/>
    </w:r>
    <w:r>
      <w:instrText xml:space="preserve">PAGE </w:instrText>
    </w:r>
    <w:r>
      <w:fldChar w:fldCharType="separate"/>
    </w:r>
    <w:r w:rsidR="0078096F">
      <w:rPr>
        <w:noProof/>
      </w:rPr>
      <w:t>38</w:t>
    </w:r>
    <w:r>
      <w:fldChar w:fldCharType="end"/>
    </w:r>
  </w:p>
  <w:p w14:paraId="065CE11C" w14:textId="77777777" w:rsidR="007B2C11" w:rsidRDefault="007B2C11">
    <w:pPr>
      <w:pStyle w:val="a9"/>
      <w:jc w:val="right"/>
      <w:rPr>
        <w:rStyle w:val="111"/>
      </w:rPr>
    </w:pPr>
  </w:p>
  <w:p w14:paraId="3434A5F2" w14:textId="77777777" w:rsidR="007B2C11" w:rsidRDefault="007B2C11">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4AC60" w14:textId="77777777" w:rsidR="00837B7F" w:rsidRDefault="00837B7F">
      <w:pPr>
        <w:spacing w:after="0"/>
      </w:pPr>
      <w:r>
        <w:separator/>
      </w:r>
    </w:p>
  </w:footnote>
  <w:footnote w:type="continuationSeparator" w:id="0">
    <w:p w14:paraId="5B7799F6" w14:textId="77777777" w:rsidR="00837B7F" w:rsidRDefault="00837B7F">
      <w:pPr>
        <w:spacing w:after="0"/>
      </w:pPr>
      <w:r>
        <w:continuationSeparator/>
      </w:r>
    </w:p>
  </w:footnote>
  <w:footnote w:id="1">
    <w:p w14:paraId="6235E1C3" w14:textId="77777777" w:rsidR="007B2C11" w:rsidRDefault="00837B7F">
      <w:pPr>
        <w:pStyle w:val="Footnote"/>
        <w:spacing w:before="240"/>
        <w:jc w:val="both"/>
      </w:pPr>
      <w:r>
        <w:rPr>
          <w:vertAlign w:val="superscript"/>
        </w:rPr>
        <w:footnoteRef/>
      </w:r>
      <w:r>
        <w:t xml:space="preserve"> </w:t>
      </w:r>
      <w:r>
        <w:rPr>
          <w:rFonts w:ascii="Times New Roman" w:hAnsi="Times New Roman"/>
        </w:rPr>
        <w:t xml:space="preserve">ОК указываются в соответствии с действующих редакций ФГОС СПО  (приказ </w:t>
      </w:r>
      <w:r>
        <w:rPr>
          <w:rFonts w:ascii="Times New Roman" w:hAnsi="Times New Roman"/>
        </w:rPr>
        <w:t xml:space="preserve">Министерства просвещения Российской Федерации от 01.09.2022 № 796 «О внесении изменений в федеральные государственные образовательные стандарты среднего профессионального образования» и с учетом ФГОС СОО (в редакции Приказа </w:t>
      </w:r>
      <w:proofErr w:type="spellStart"/>
      <w:r>
        <w:rPr>
          <w:rFonts w:ascii="Times New Roman" w:hAnsi="Times New Roman"/>
        </w:rPr>
        <w:t>Минпросвещения</w:t>
      </w:r>
      <w:proofErr w:type="spellEnd"/>
      <w:r>
        <w:rPr>
          <w:rFonts w:ascii="Times New Roman" w:hAnsi="Times New Roman"/>
        </w:rPr>
        <w:t xml:space="preserve"> России от 19.03.2</w:t>
      </w:r>
      <w:r>
        <w:rPr>
          <w:rFonts w:ascii="Times New Roman" w:hAnsi="Times New Roman"/>
        </w:rPr>
        <w:t>024 N 171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w:t>
      </w:r>
    </w:p>
  </w:footnote>
  <w:footnote w:id="2">
    <w:p w14:paraId="4822E675" w14:textId="77777777" w:rsidR="007B2C11" w:rsidRDefault="00837B7F">
      <w:pPr>
        <w:pStyle w:val="Footnote"/>
        <w:spacing w:beforeAutospacing="1"/>
        <w:jc w:val="both"/>
      </w:pPr>
      <w:r>
        <w:rPr>
          <w:vertAlign w:val="superscript"/>
        </w:rPr>
        <w:footnoteRef/>
      </w:r>
      <w:r>
        <w:rPr>
          <w:rFonts w:ascii="Times New Roman" w:hAnsi="Times New Roman"/>
        </w:rPr>
        <w:t xml:space="preserve"> Указываются</w:t>
      </w:r>
      <w:r>
        <w:rPr>
          <w:rStyle w:val="Footnote1"/>
          <w:rFonts w:ascii="Times New Roman" w:hAnsi="Times New Roman"/>
        </w:rPr>
        <w:t xml:space="preserve"> личностные и метапредметные результаты из ФГОС СОО, в формировании которых участвует общеобразовательная дисциплина</w:t>
      </w:r>
    </w:p>
  </w:footnote>
  <w:footnote w:id="3">
    <w:p w14:paraId="7DEFF090" w14:textId="77777777" w:rsidR="007B2C11" w:rsidRDefault="00837B7F">
      <w:pPr>
        <w:pStyle w:val="Footnote"/>
        <w:spacing w:beforeAutospacing="1"/>
        <w:jc w:val="both"/>
      </w:pPr>
      <w:r>
        <w:rPr>
          <w:vertAlign w:val="superscript"/>
        </w:rPr>
        <w:footnoteRef/>
      </w:r>
      <w:r>
        <w:rPr>
          <w:rFonts w:ascii="Times New Roman" w:hAnsi="Times New Roman"/>
        </w:rPr>
        <w:t xml:space="preserve"> </w:t>
      </w:r>
      <w:r>
        <w:rPr>
          <w:rStyle w:val="Footnote1"/>
          <w:rFonts w:ascii="Times New Roman" w:hAnsi="Times New Roman"/>
        </w:rPr>
        <w:t>Дисциплинарные (предметные) результаты указываются в соответствии с их полным перечнем во ФГОС СОО. Предметные результаты баз</w:t>
      </w:r>
      <w:r>
        <w:rPr>
          <w:rStyle w:val="Footnote1"/>
          <w:rFonts w:ascii="Times New Roman" w:hAnsi="Times New Roman"/>
        </w:rPr>
        <w:t>ового уровня (</w:t>
      </w:r>
      <w:proofErr w:type="spellStart"/>
      <w:r>
        <w:rPr>
          <w:rStyle w:val="Footnote1"/>
          <w:rFonts w:ascii="Times New Roman" w:hAnsi="Times New Roman"/>
        </w:rPr>
        <w:t>ПРб</w:t>
      </w:r>
      <w:proofErr w:type="spellEnd"/>
      <w:r>
        <w:rPr>
          <w:rStyle w:val="Footnote1"/>
          <w:rFonts w:ascii="Times New Roman" w:hAnsi="Times New Roman"/>
        </w:rPr>
        <w:t>) нумеруются в соответствии ФГОС СОО (Приказ Минобрнауки России от 17.05.2012 № 413 (редакция от 27.12.2023 г.)</w:t>
      </w:r>
    </w:p>
  </w:footnote>
  <w:footnote w:id="4">
    <w:p w14:paraId="78ECD140" w14:textId="77777777" w:rsidR="007B2C11" w:rsidRDefault="00837B7F">
      <w:pPr>
        <w:pStyle w:val="Footnote"/>
        <w:spacing w:beforeAutospacing="1"/>
        <w:jc w:val="both"/>
      </w:pPr>
      <w:r>
        <w:rPr>
          <w:vertAlign w:val="superscript"/>
        </w:rPr>
        <w:footnoteRef/>
      </w:r>
      <w:r>
        <w:rPr>
          <w:rFonts w:ascii="Times New Roman" w:hAnsi="Times New Roman"/>
        </w:rPr>
        <w:t xml:space="preserve"> ПК указываются в соответствии с ФГОС СПО реализуемой профессии/специальности</w:t>
      </w:r>
    </w:p>
  </w:footnote>
  <w:footnote w:id="5">
    <w:p w14:paraId="302477B7" w14:textId="77777777" w:rsidR="007B2C11" w:rsidRDefault="00837B7F">
      <w:pPr>
        <w:pStyle w:val="Footnote2"/>
        <w:spacing w:beforeAutospacing="1"/>
        <w:jc w:val="both"/>
      </w:pPr>
      <w:r>
        <w:rPr>
          <w:vertAlign w:val="superscript"/>
        </w:rPr>
        <w:footnoteRef/>
      </w:r>
      <w:r>
        <w:rPr>
          <w:rFonts w:ascii="Times New Roman" w:hAnsi="Times New Roman"/>
        </w:rPr>
        <w:t xml:space="preserve"> </w:t>
      </w:r>
      <w:r>
        <w:rPr>
          <w:rFonts w:ascii="Times New Roman" w:hAnsi="Times New Roman"/>
          <w:i/>
        </w:rPr>
        <w:t>По каждой теме описывается содержание учебного</w:t>
      </w:r>
      <w:r>
        <w:rPr>
          <w:rFonts w:ascii="Times New Roman" w:hAnsi="Times New Roman"/>
          <w:i/>
        </w:rPr>
        <w:t xml:space="preserve"> материала (в дидактических единицах), наименования необходимых практических или иных занятий. Объем часов определяется по каждой позиции столбца 3</w:t>
      </w:r>
    </w:p>
  </w:footnote>
  <w:footnote w:id="6">
    <w:p w14:paraId="02117DE0" w14:textId="77777777" w:rsidR="007B2C11" w:rsidRDefault="00837B7F">
      <w:pPr>
        <w:pStyle w:val="Footnote"/>
        <w:spacing w:beforeAutospacing="1"/>
        <w:jc w:val="both"/>
      </w:pPr>
      <w:r>
        <w:rPr>
          <w:vertAlign w:val="superscript"/>
        </w:rPr>
        <w:footnoteRef/>
      </w:r>
      <w:r>
        <w:t xml:space="preserve"> </w:t>
      </w:r>
      <w:r>
        <w:rPr>
          <w:rFonts w:ascii="Times New Roman" w:hAnsi="Times New Roman"/>
          <w:i/>
        </w:rPr>
        <w:t>Профессионально ориентированное содержание может быть распределено по разделам (темам) или сконцентрирован</w:t>
      </w:r>
      <w:r>
        <w:rPr>
          <w:rFonts w:ascii="Times New Roman" w:hAnsi="Times New Roman"/>
          <w:i/>
        </w:rPr>
        <w:t>о в разделе Прикладной модуль.</w:t>
      </w:r>
    </w:p>
    <w:p w14:paraId="7416BE68" w14:textId="77777777" w:rsidR="007B2C11" w:rsidRDefault="007B2C11">
      <w:pPr>
        <w:pStyle w:val="Footnote"/>
      </w:pPr>
    </w:p>
  </w:footnote>
  <w:footnote w:id="7">
    <w:p w14:paraId="2793994A" w14:textId="77777777" w:rsidR="007B2C11" w:rsidRDefault="00837B7F">
      <w:pPr>
        <w:pStyle w:val="Footnote"/>
      </w:pPr>
      <w:r>
        <w:rPr>
          <w:vertAlign w:val="superscript"/>
        </w:rPr>
        <w:footnoteRef/>
      </w:r>
      <w:r>
        <w:t xml:space="preserve"> </w:t>
      </w:r>
      <w:r>
        <w:rPr>
          <w:rFonts w:ascii="Times New Roman" w:hAnsi="Times New Roman"/>
          <w:i/>
        </w:rPr>
        <w:t>Не менее одного произведения на выбор из тех, что были предложены во время изучения программы. Не менее 10 произведений</w:t>
      </w:r>
    </w:p>
  </w:footnote>
  <w:footnote w:id="8">
    <w:p w14:paraId="646C7FE0" w14:textId="77777777" w:rsidR="007B2C11" w:rsidRDefault="00837B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Autospacing="1" w:after="0" w:line="240" w:lineRule="auto"/>
        <w:jc w:val="both"/>
      </w:pPr>
      <w:r>
        <w:rPr>
          <w:vertAlign w:val="superscript"/>
        </w:rPr>
        <w:footnoteRef/>
      </w:r>
      <w:r>
        <w:rPr>
          <w:rFonts w:ascii="Times New Roman" w:hAnsi="Times New Roman"/>
          <w:sz w:val="20"/>
        </w:rPr>
        <w:t xml:space="preserve"> ПК указываются в соответствии с ФГОС СПО реализуемой профессии/специальности</w:t>
      </w:r>
    </w:p>
    <w:p w14:paraId="3172A5F8" w14:textId="77777777" w:rsidR="007B2C11" w:rsidRDefault="007B2C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5E306ED"/>
    <w:multiLevelType w:val="multilevel"/>
    <w:tmpl w:val="B5E306ED"/>
    <w:lvl w:ilvl="0">
      <w:start w:val="1"/>
      <w:numFmt w:val="bullet"/>
      <w:lvlText w:val="­"/>
      <w:lvlJc w:val="left"/>
      <w:pPr>
        <w:ind w:left="1429" w:hanging="360"/>
      </w:pPr>
      <w:rPr>
        <w:rFonts w:ascii="Courier New" w:hAnsi="Courier New"/>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 w15:restartNumberingAfterBreak="0">
    <w:nsid w:val="BF205925"/>
    <w:multiLevelType w:val="multilevel"/>
    <w:tmpl w:val="BF205925"/>
    <w:lvl w:ilvl="0">
      <w:start w:val="1"/>
      <w:numFmt w:val="bullet"/>
      <w:lvlText w:val="­"/>
      <w:lvlJc w:val="left"/>
      <w:pPr>
        <w:ind w:left="720" w:hanging="360"/>
      </w:pPr>
      <w:rPr>
        <w:rFonts w:ascii="Courier New" w:hAnsi="Courier New"/>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CF092B84"/>
    <w:multiLevelType w:val="multilevel"/>
    <w:tmpl w:val="CF092B84"/>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3" w15:restartNumberingAfterBreak="0">
    <w:nsid w:val="0053208E"/>
    <w:multiLevelType w:val="multilevel"/>
    <w:tmpl w:val="0053208E"/>
    <w:lvl w:ilvl="0">
      <w:start w:val="1"/>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4" w15:restartNumberingAfterBreak="0">
    <w:nsid w:val="03D62ECE"/>
    <w:multiLevelType w:val="multilevel"/>
    <w:tmpl w:val="03D62ECE"/>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5" w15:restartNumberingAfterBreak="0">
    <w:nsid w:val="25B654F3"/>
    <w:multiLevelType w:val="multilevel"/>
    <w:tmpl w:val="25B654F3"/>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6" w15:restartNumberingAfterBreak="0">
    <w:nsid w:val="59ADCABA"/>
    <w:multiLevelType w:val="multilevel"/>
    <w:tmpl w:val="59ADCABA"/>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num w:numId="1">
    <w:abstractNumId w:val="3"/>
  </w:num>
  <w:num w:numId="2">
    <w:abstractNumId w:val="2"/>
  </w:num>
  <w:num w:numId="3">
    <w:abstractNumId w:val="6"/>
  </w:num>
  <w:num w:numId="4">
    <w:abstractNumId w:val="1"/>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2C11"/>
    <w:rsid w:val="0078096F"/>
    <w:rsid w:val="007B2C11"/>
    <w:rsid w:val="00837B7F"/>
    <w:rsid w:val="00FF4122"/>
    <w:rsid w:val="0D197FDD"/>
    <w:rsid w:val="226C4C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94AF4"/>
  <w15:docId w15:val="{9F6D4B2C-D4E5-474F-A191-1C1C9C666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lsdException w:name="toc 8" w:uiPriority="39" w:qFormat="1"/>
    <w:lsdException w:name="toc 9" w:uiPriority="39"/>
    <w:lsdException w:name="Normal Indent" w:semiHidden="1" w:unhideWhenUsed="1"/>
    <w:lsdException w:name="footnote text" w:semiHidden="1" w:unhideWhenUsed="1"/>
    <w:lsdException w:name="annotation text" w:uiPriority="0" w:qFormat="1"/>
    <w:lsdException w:name="header" w:uiPriority="0" w:qFormat="1"/>
    <w:lsdException w:name="footer" w:uiPriority="0"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uiPriority="0"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qFormat="1"/>
    <w:lsdException w:name="annotation subject"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64" w:lineRule="auto"/>
    </w:pPr>
    <w:rPr>
      <w:color w:val="000000"/>
      <w:sz w:val="22"/>
    </w:rPr>
  </w:style>
  <w:style w:type="paragraph" w:styleId="1">
    <w:name w:val="heading 1"/>
    <w:basedOn w:val="a"/>
    <w:next w:val="a"/>
    <w:uiPriority w:val="9"/>
    <w:qFormat/>
    <w:pPr>
      <w:keepNext/>
      <w:spacing w:after="0" w:line="240" w:lineRule="auto"/>
      <w:ind w:firstLine="284"/>
      <w:outlineLvl w:val="0"/>
    </w:pPr>
    <w:rPr>
      <w:rFonts w:ascii="Times New Roman" w:hAnsi="Times New Roman"/>
      <w:sz w:val="24"/>
    </w:rPr>
  </w:style>
  <w:style w:type="paragraph" w:styleId="2">
    <w:name w:val="heading 2"/>
    <w:next w:val="a"/>
    <w:uiPriority w:val="9"/>
    <w:qFormat/>
    <w:pPr>
      <w:spacing w:before="120" w:after="120" w:line="264" w:lineRule="auto"/>
      <w:jc w:val="both"/>
      <w:outlineLvl w:val="1"/>
    </w:pPr>
    <w:rPr>
      <w:rFonts w:ascii="XO Thames" w:hAnsi="XO Thames"/>
      <w:b/>
      <w:color w:val="000000"/>
      <w:sz w:val="28"/>
    </w:rPr>
  </w:style>
  <w:style w:type="paragraph" w:styleId="3">
    <w:name w:val="heading 3"/>
    <w:next w:val="a"/>
    <w:uiPriority w:val="9"/>
    <w:qFormat/>
    <w:pPr>
      <w:spacing w:before="120" w:after="120" w:line="264" w:lineRule="auto"/>
      <w:jc w:val="both"/>
      <w:outlineLvl w:val="2"/>
    </w:pPr>
    <w:rPr>
      <w:rFonts w:ascii="XO Thames" w:hAnsi="XO Thames"/>
      <w:b/>
      <w:color w:val="000000"/>
      <w:sz w:val="26"/>
    </w:rPr>
  </w:style>
  <w:style w:type="paragraph" w:styleId="4">
    <w:name w:val="heading 4"/>
    <w:next w:val="a"/>
    <w:uiPriority w:val="9"/>
    <w:qFormat/>
    <w:pPr>
      <w:spacing w:before="120" w:after="120" w:line="264" w:lineRule="auto"/>
      <w:jc w:val="both"/>
      <w:outlineLvl w:val="3"/>
    </w:pPr>
    <w:rPr>
      <w:rFonts w:ascii="XO Thames" w:hAnsi="XO Thames"/>
      <w:b/>
      <w:color w:val="000000"/>
      <w:sz w:val="24"/>
    </w:rPr>
  </w:style>
  <w:style w:type="paragraph" w:styleId="5">
    <w:name w:val="heading 5"/>
    <w:next w:val="a"/>
    <w:uiPriority w:val="9"/>
    <w:qFormat/>
    <w:pPr>
      <w:spacing w:before="120" w:after="120" w:line="264" w:lineRule="auto"/>
      <w:jc w:val="both"/>
      <w:outlineLvl w:val="4"/>
    </w:pPr>
    <w:rPr>
      <w:rFonts w:ascii="XO Thames" w:hAnsi="XO Thames"/>
      <w:b/>
      <w:color w:val="000000"/>
      <w:sz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qFormat/>
    <w:rPr>
      <w:color w:val="0000FF"/>
      <w:u w:val="single"/>
    </w:rPr>
  </w:style>
  <w:style w:type="paragraph" w:styleId="a4">
    <w:name w:val="Balloon Text"/>
    <w:basedOn w:val="a"/>
    <w:qFormat/>
    <w:pPr>
      <w:spacing w:after="0" w:line="240" w:lineRule="auto"/>
    </w:pPr>
    <w:rPr>
      <w:rFonts w:ascii="Segoe UI" w:hAnsi="Segoe UI"/>
      <w:sz w:val="18"/>
    </w:rPr>
  </w:style>
  <w:style w:type="paragraph" w:styleId="30">
    <w:name w:val="Body Text Indent 3"/>
    <w:basedOn w:val="a"/>
    <w:qFormat/>
    <w:pPr>
      <w:spacing w:after="120" w:line="276" w:lineRule="auto"/>
      <w:ind w:left="283"/>
    </w:pPr>
    <w:rPr>
      <w:rFonts w:ascii="Calibri" w:hAnsi="Calibri"/>
      <w:sz w:val="16"/>
    </w:rPr>
  </w:style>
  <w:style w:type="paragraph" w:styleId="a5">
    <w:name w:val="annotation text"/>
    <w:basedOn w:val="a"/>
    <w:qFormat/>
    <w:pPr>
      <w:spacing w:line="240" w:lineRule="auto"/>
    </w:pPr>
    <w:rPr>
      <w:sz w:val="20"/>
    </w:rPr>
  </w:style>
  <w:style w:type="paragraph" w:styleId="a6">
    <w:name w:val="annotation subject"/>
    <w:basedOn w:val="a5"/>
    <w:next w:val="a5"/>
    <w:rPr>
      <w:b/>
    </w:rPr>
  </w:style>
  <w:style w:type="paragraph" w:styleId="8">
    <w:name w:val="toc 8"/>
    <w:next w:val="a"/>
    <w:uiPriority w:val="39"/>
    <w:qFormat/>
    <w:pPr>
      <w:spacing w:after="160" w:line="264" w:lineRule="auto"/>
      <w:ind w:left="1400"/>
    </w:pPr>
    <w:rPr>
      <w:rFonts w:ascii="XO Thames" w:hAnsi="XO Thames"/>
      <w:color w:val="000000"/>
      <w:sz w:val="28"/>
    </w:rPr>
  </w:style>
  <w:style w:type="paragraph" w:styleId="a7">
    <w:name w:val="header"/>
    <w:basedOn w:val="a"/>
    <w:qFormat/>
    <w:pPr>
      <w:tabs>
        <w:tab w:val="center" w:pos="4677"/>
        <w:tab w:val="right" w:pos="9355"/>
      </w:tabs>
      <w:spacing w:after="0" w:line="240" w:lineRule="auto"/>
    </w:pPr>
  </w:style>
  <w:style w:type="paragraph" w:styleId="9">
    <w:name w:val="toc 9"/>
    <w:next w:val="a"/>
    <w:uiPriority w:val="39"/>
    <w:pPr>
      <w:spacing w:after="160" w:line="264" w:lineRule="auto"/>
      <w:ind w:left="1600"/>
    </w:pPr>
    <w:rPr>
      <w:rFonts w:ascii="XO Thames" w:hAnsi="XO Thames"/>
      <w:color w:val="000000"/>
      <w:sz w:val="28"/>
    </w:rPr>
  </w:style>
  <w:style w:type="paragraph" w:styleId="7">
    <w:name w:val="toc 7"/>
    <w:next w:val="a"/>
    <w:uiPriority w:val="39"/>
    <w:pPr>
      <w:spacing w:after="160" w:line="264" w:lineRule="auto"/>
      <w:ind w:left="1200"/>
    </w:pPr>
    <w:rPr>
      <w:rFonts w:ascii="XO Thames" w:hAnsi="XO Thames"/>
      <w:color w:val="000000"/>
      <w:sz w:val="28"/>
    </w:rPr>
  </w:style>
  <w:style w:type="paragraph" w:styleId="10">
    <w:name w:val="toc 1"/>
    <w:basedOn w:val="a"/>
    <w:next w:val="a"/>
    <w:uiPriority w:val="39"/>
    <w:qFormat/>
    <w:pPr>
      <w:spacing w:after="100"/>
    </w:pPr>
    <w:rPr>
      <w:rFonts w:ascii="Times New Roman" w:hAnsi="Times New Roman"/>
      <w:sz w:val="24"/>
    </w:rPr>
  </w:style>
  <w:style w:type="paragraph" w:styleId="6">
    <w:name w:val="toc 6"/>
    <w:next w:val="a"/>
    <w:uiPriority w:val="39"/>
    <w:qFormat/>
    <w:pPr>
      <w:spacing w:after="160" w:line="264" w:lineRule="auto"/>
      <w:ind w:left="1000"/>
    </w:pPr>
    <w:rPr>
      <w:rFonts w:ascii="XO Thames" w:hAnsi="XO Thames"/>
      <w:color w:val="000000"/>
      <w:sz w:val="28"/>
    </w:rPr>
  </w:style>
  <w:style w:type="paragraph" w:styleId="31">
    <w:name w:val="toc 3"/>
    <w:next w:val="a"/>
    <w:uiPriority w:val="39"/>
    <w:qFormat/>
    <w:pPr>
      <w:spacing w:after="160" w:line="264" w:lineRule="auto"/>
      <w:ind w:left="400"/>
    </w:pPr>
    <w:rPr>
      <w:rFonts w:ascii="Times New Roman" w:hAnsi="Times New Roman"/>
      <w:color w:val="000000"/>
      <w:sz w:val="24"/>
    </w:rPr>
  </w:style>
  <w:style w:type="paragraph" w:styleId="20">
    <w:name w:val="toc 2"/>
    <w:next w:val="a"/>
    <w:uiPriority w:val="39"/>
    <w:qFormat/>
    <w:pPr>
      <w:spacing w:after="160" w:line="264" w:lineRule="auto"/>
      <w:ind w:left="200"/>
    </w:pPr>
    <w:rPr>
      <w:rFonts w:ascii="Times New Roman" w:hAnsi="Times New Roman"/>
      <w:color w:val="000000"/>
      <w:sz w:val="24"/>
    </w:rPr>
  </w:style>
  <w:style w:type="paragraph" w:styleId="40">
    <w:name w:val="toc 4"/>
    <w:next w:val="a"/>
    <w:uiPriority w:val="39"/>
    <w:qFormat/>
    <w:pPr>
      <w:spacing w:after="160" w:line="264" w:lineRule="auto"/>
      <w:ind w:left="600"/>
    </w:pPr>
    <w:rPr>
      <w:rFonts w:ascii="XO Thames" w:hAnsi="XO Thames"/>
      <w:color w:val="000000"/>
      <w:sz w:val="28"/>
    </w:rPr>
  </w:style>
  <w:style w:type="paragraph" w:styleId="50">
    <w:name w:val="toc 5"/>
    <w:next w:val="a"/>
    <w:uiPriority w:val="39"/>
    <w:qFormat/>
    <w:pPr>
      <w:spacing w:after="160" w:line="264" w:lineRule="auto"/>
      <w:ind w:left="800"/>
    </w:pPr>
    <w:rPr>
      <w:rFonts w:ascii="XO Thames" w:hAnsi="XO Thames"/>
      <w:color w:val="000000"/>
      <w:sz w:val="28"/>
    </w:rPr>
  </w:style>
  <w:style w:type="paragraph" w:styleId="a8">
    <w:name w:val="Title"/>
    <w:next w:val="a"/>
    <w:uiPriority w:val="10"/>
    <w:qFormat/>
    <w:pPr>
      <w:spacing w:before="567" w:after="567" w:line="264" w:lineRule="auto"/>
      <w:jc w:val="center"/>
    </w:pPr>
    <w:rPr>
      <w:rFonts w:ascii="XO Thames" w:hAnsi="XO Thames"/>
      <w:b/>
      <w:caps/>
      <w:color w:val="000000"/>
      <w:sz w:val="40"/>
    </w:rPr>
  </w:style>
  <w:style w:type="paragraph" w:styleId="a9">
    <w:name w:val="footer"/>
    <w:basedOn w:val="a"/>
    <w:qFormat/>
    <w:pPr>
      <w:tabs>
        <w:tab w:val="center" w:pos="4677"/>
        <w:tab w:val="right" w:pos="9355"/>
      </w:tabs>
      <w:spacing w:after="0" w:line="240" w:lineRule="auto"/>
    </w:pPr>
    <w:rPr>
      <w:rFonts w:ascii="Times New Roman" w:hAnsi="Times New Roman"/>
      <w:sz w:val="24"/>
    </w:rPr>
  </w:style>
  <w:style w:type="paragraph" w:styleId="aa">
    <w:name w:val="Normal (Web)"/>
    <w:basedOn w:val="a"/>
    <w:qFormat/>
    <w:pPr>
      <w:spacing w:beforeAutospacing="1" w:afterAutospacing="1" w:line="240" w:lineRule="auto"/>
    </w:pPr>
    <w:rPr>
      <w:rFonts w:ascii="Times New Roman" w:hAnsi="Times New Roman"/>
      <w:sz w:val="24"/>
    </w:rPr>
  </w:style>
  <w:style w:type="paragraph" w:styleId="21">
    <w:name w:val="Body Text Indent 2"/>
    <w:basedOn w:val="a"/>
    <w:qFormat/>
    <w:pPr>
      <w:spacing w:after="120" w:line="480" w:lineRule="auto"/>
      <w:ind w:left="283"/>
    </w:pPr>
    <w:rPr>
      <w:rFonts w:ascii="Times New Roman" w:hAnsi="Times New Roman"/>
      <w:sz w:val="24"/>
    </w:rPr>
  </w:style>
  <w:style w:type="paragraph" w:styleId="ab">
    <w:name w:val="Subtitle"/>
    <w:next w:val="a"/>
    <w:uiPriority w:val="11"/>
    <w:qFormat/>
    <w:pPr>
      <w:spacing w:after="160" w:line="264" w:lineRule="auto"/>
      <w:jc w:val="both"/>
    </w:pPr>
    <w:rPr>
      <w:rFonts w:ascii="XO Thames" w:hAnsi="XO Thames"/>
      <w:i/>
      <w:color w:val="000000"/>
      <w:sz w:val="24"/>
    </w:rPr>
  </w:style>
  <w:style w:type="table" w:styleId="ac">
    <w:name w:val="Table Grid"/>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
    <w:name w:val="Обычный1"/>
    <w:link w:val="112"/>
    <w:qFormat/>
    <w:pPr>
      <w:spacing w:after="160" w:line="264" w:lineRule="auto"/>
    </w:pPr>
    <w:rPr>
      <w:color w:val="000000"/>
      <w:sz w:val="22"/>
    </w:rPr>
  </w:style>
  <w:style w:type="character" w:customStyle="1" w:styleId="112">
    <w:name w:val="Обычный112"/>
    <w:link w:val="11"/>
    <w:qFormat/>
  </w:style>
  <w:style w:type="paragraph" w:customStyle="1" w:styleId="c7">
    <w:name w:val="c7"/>
    <w:basedOn w:val="a"/>
    <w:link w:val="c71"/>
    <w:qFormat/>
    <w:pPr>
      <w:spacing w:beforeAutospacing="1" w:afterAutospacing="1" w:line="240" w:lineRule="auto"/>
    </w:pPr>
    <w:rPr>
      <w:rFonts w:ascii="Times New Roman" w:hAnsi="Times New Roman"/>
      <w:sz w:val="24"/>
    </w:rPr>
  </w:style>
  <w:style w:type="character" w:customStyle="1" w:styleId="c71">
    <w:name w:val="c71"/>
    <w:link w:val="c7"/>
    <w:qFormat/>
    <w:rPr>
      <w:rFonts w:ascii="Times New Roman" w:hAnsi="Times New Roman"/>
      <w:sz w:val="24"/>
    </w:rPr>
  </w:style>
  <w:style w:type="paragraph" w:customStyle="1" w:styleId="c12">
    <w:name w:val="c12"/>
    <w:basedOn w:val="12"/>
    <w:link w:val="c121"/>
    <w:qFormat/>
  </w:style>
  <w:style w:type="paragraph" w:customStyle="1" w:styleId="12">
    <w:name w:val="Основной шрифт абзаца1"/>
    <w:link w:val="110"/>
    <w:qFormat/>
    <w:pPr>
      <w:spacing w:after="160" w:line="264" w:lineRule="auto"/>
    </w:pPr>
    <w:rPr>
      <w:color w:val="000000"/>
      <w:sz w:val="22"/>
    </w:rPr>
  </w:style>
  <w:style w:type="character" w:customStyle="1" w:styleId="c121">
    <w:name w:val="c121"/>
    <w:basedOn w:val="110"/>
    <w:link w:val="c12"/>
    <w:qFormat/>
  </w:style>
  <w:style w:type="character" w:customStyle="1" w:styleId="110">
    <w:name w:val="Основной шрифт абзаца11"/>
    <w:link w:val="12"/>
    <w:qFormat/>
  </w:style>
  <w:style w:type="paragraph" w:customStyle="1" w:styleId="13">
    <w:name w:val="Заголовок оглавления1"/>
    <w:basedOn w:val="1"/>
    <w:next w:val="a"/>
    <w:link w:val="TOCHeading1"/>
    <w:qFormat/>
    <w:pPr>
      <w:keepLines/>
      <w:spacing w:before="240" w:line="264" w:lineRule="auto"/>
      <w:ind w:firstLine="0"/>
      <w:outlineLvl w:val="8"/>
    </w:pPr>
    <w:rPr>
      <w:rFonts w:asciiTheme="majorHAnsi" w:hAnsiTheme="majorHAnsi"/>
      <w:color w:val="2F5496" w:themeColor="accent1" w:themeShade="BF"/>
      <w:sz w:val="32"/>
    </w:rPr>
  </w:style>
  <w:style w:type="character" w:customStyle="1" w:styleId="TOCHeading1">
    <w:name w:val="TOC Heading1"/>
    <w:link w:val="13"/>
    <w:qFormat/>
    <w:rPr>
      <w:rFonts w:asciiTheme="majorHAnsi" w:hAnsiTheme="majorHAnsi"/>
      <w:color w:val="2F5496" w:themeColor="accent1" w:themeShade="BF"/>
      <w:sz w:val="32"/>
    </w:rPr>
  </w:style>
  <w:style w:type="paragraph" w:customStyle="1" w:styleId="c13">
    <w:name w:val="c13"/>
    <w:basedOn w:val="a"/>
    <w:link w:val="c131"/>
    <w:qFormat/>
    <w:pPr>
      <w:spacing w:beforeAutospacing="1" w:afterAutospacing="1" w:line="240" w:lineRule="auto"/>
    </w:pPr>
    <w:rPr>
      <w:rFonts w:ascii="Times New Roman" w:hAnsi="Times New Roman"/>
      <w:sz w:val="24"/>
    </w:rPr>
  </w:style>
  <w:style w:type="character" w:customStyle="1" w:styleId="c131">
    <w:name w:val="c131"/>
    <w:link w:val="c13"/>
    <w:qFormat/>
    <w:rPr>
      <w:rFonts w:ascii="Times New Roman" w:hAnsi="Times New Roman"/>
      <w:sz w:val="24"/>
    </w:rPr>
  </w:style>
  <w:style w:type="paragraph" w:customStyle="1" w:styleId="32">
    <w:name w:val="Основной шрифт абзаца3"/>
    <w:link w:val="310"/>
    <w:qFormat/>
    <w:pPr>
      <w:spacing w:after="160" w:line="264" w:lineRule="auto"/>
    </w:pPr>
    <w:rPr>
      <w:color w:val="000000"/>
      <w:sz w:val="22"/>
    </w:rPr>
  </w:style>
  <w:style w:type="character" w:customStyle="1" w:styleId="310">
    <w:name w:val="Основной шрифт абзаца31"/>
    <w:link w:val="32"/>
    <w:qFormat/>
  </w:style>
  <w:style w:type="paragraph" w:customStyle="1" w:styleId="14">
    <w:name w:val="Номер страницы1"/>
    <w:basedOn w:val="12"/>
    <w:link w:val="111"/>
    <w:qFormat/>
  </w:style>
  <w:style w:type="character" w:customStyle="1" w:styleId="111">
    <w:name w:val="Номер страницы11"/>
    <w:basedOn w:val="110"/>
    <w:link w:val="14"/>
    <w:qFormat/>
  </w:style>
  <w:style w:type="paragraph" w:customStyle="1" w:styleId="1110">
    <w:name w:val="Обычный111"/>
    <w:link w:val="113"/>
    <w:qFormat/>
    <w:pPr>
      <w:spacing w:after="160" w:line="264" w:lineRule="auto"/>
    </w:pPr>
    <w:rPr>
      <w:color w:val="000000"/>
      <w:sz w:val="22"/>
    </w:rPr>
  </w:style>
  <w:style w:type="character" w:customStyle="1" w:styleId="113">
    <w:name w:val="Обычный11"/>
    <w:link w:val="1110"/>
    <w:qFormat/>
  </w:style>
  <w:style w:type="paragraph" w:styleId="ad">
    <w:name w:val="List Paragraph"/>
    <w:basedOn w:val="a"/>
    <w:qFormat/>
    <w:pPr>
      <w:ind w:left="720"/>
      <w:contextualSpacing/>
    </w:pPr>
  </w:style>
  <w:style w:type="paragraph" w:customStyle="1" w:styleId="22">
    <w:name w:val="Гиперссылка2"/>
    <w:link w:val="210"/>
    <w:qFormat/>
    <w:pPr>
      <w:spacing w:after="160" w:line="264" w:lineRule="auto"/>
    </w:pPr>
    <w:rPr>
      <w:color w:val="0000FF"/>
      <w:sz w:val="22"/>
      <w:u w:val="single"/>
    </w:rPr>
  </w:style>
  <w:style w:type="character" w:customStyle="1" w:styleId="210">
    <w:name w:val="Гиперссылка21"/>
    <w:link w:val="22"/>
    <w:qFormat/>
    <w:rPr>
      <w:color w:val="0000FF"/>
      <w:u w:val="single"/>
    </w:rPr>
  </w:style>
  <w:style w:type="paragraph" w:customStyle="1" w:styleId="120">
    <w:name w:val="Обычный12"/>
    <w:link w:val="130"/>
    <w:qFormat/>
    <w:pPr>
      <w:spacing w:after="160" w:line="264" w:lineRule="auto"/>
    </w:pPr>
    <w:rPr>
      <w:color w:val="000000"/>
      <w:sz w:val="22"/>
    </w:rPr>
  </w:style>
  <w:style w:type="character" w:customStyle="1" w:styleId="130">
    <w:name w:val="Обычный13"/>
    <w:link w:val="120"/>
  </w:style>
  <w:style w:type="paragraph" w:customStyle="1" w:styleId="15">
    <w:name w:val="Строгий1"/>
    <w:basedOn w:val="12"/>
    <w:link w:val="114"/>
    <w:rPr>
      <w:b/>
    </w:rPr>
  </w:style>
  <w:style w:type="character" w:customStyle="1" w:styleId="114">
    <w:name w:val="Строгий11"/>
    <w:basedOn w:val="110"/>
    <w:link w:val="15"/>
    <w:qFormat/>
    <w:rPr>
      <w:b/>
    </w:rPr>
  </w:style>
  <w:style w:type="paragraph" w:customStyle="1" w:styleId="c6">
    <w:name w:val="c6"/>
    <w:basedOn w:val="12"/>
    <w:link w:val="c61"/>
    <w:qFormat/>
  </w:style>
  <w:style w:type="character" w:customStyle="1" w:styleId="c61">
    <w:name w:val="c61"/>
    <w:basedOn w:val="110"/>
    <w:link w:val="c6"/>
    <w:qFormat/>
  </w:style>
  <w:style w:type="paragraph" w:customStyle="1" w:styleId="23">
    <w:name w:val="Знак примечания2"/>
    <w:basedOn w:val="41"/>
    <w:link w:val="211"/>
    <w:qFormat/>
    <w:rPr>
      <w:sz w:val="16"/>
    </w:rPr>
  </w:style>
  <w:style w:type="paragraph" w:customStyle="1" w:styleId="41">
    <w:name w:val="Основной шрифт абзаца4"/>
    <w:link w:val="410"/>
    <w:qFormat/>
    <w:pPr>
      <w:spacing w:after="160" w:line="264" w:lineRule="auto"/>
    </w:pPr>
    <w:rPr>
      <w:color w:val="000000"/>
      <w:sz w:val="22"/>
    </w:rPr>
  </w:style>
  <w:style w:type="character" w:customStyle="1" w:styleId="211">
    <w:name w:val="Знак примечания21"/>
    <w:basedOn w:val="410"/>
    <w:link w:val="23"/>
    <w:qFormat/>
    <w:rPr>
      <w:sz w:val="16"/>
    </w:rPr>
  </w:style>
  <w:style w:type="character" w:customStyle="1" w:styleId="410">
    <w:name w:val="Основной шрифт абзаца41"/>
    <w:link w:val="41"/>
    <w:qFormat/>
  </w:style>
  <w:style w:type="paragraph" w:customStyle="1" w:styleId="24">
    <w:name w:val="Основной шрифт абзаца2"/>
    <w:link w:val="212"/>
    <w:qFormat/>
    <w:pPr>
      <w:spacing w:after="160" w:line="264" w:lineRule="auto"/>
    </w:pPr>
    <w:rPr>
      <w:color w:val="000000"/>
      <w:sz w:val="22"/>
    </w:rPr>
  </w:style>
  <w:style w:type="character" w:customStyle="1" w:styleId="212">
    <w:name w:val="Основной шрифт абзаца21"/>
    <w:link w:val="24"/>
    <w:qFormat/>
  </w:style>
  <w:style w:type="paragraph" w:customStyle="1" w:styleId="c1">
    <w:name w:val="c1"/>
    <w:basedOn w:val="12"/>
    <w:link w:val="c112"/>
    <w:qFormat/>
  </w:style>
  <w:style w:type="character" w:customStyle="1" w:styleId="c112">
    <w:name w:val="c112"/>
    <w:basedOn w:val="110"/>
    <w:link w:val="c1"/>
    <w:qFormat/>
  </w:style>
  <w:style w:type="paragraph" w:customStyle="1" w:styleId="ConsPlusNormal">
    <w:name w:val="ConsPlusNormal"/>
    <w:link w:val="ConsPlusNormal1"/>
    <w:qFormat/>
    <w:pPr>
      <w:widowControl w:val="0"/>
    </w:pPr>
    <w:rPr>
      <w:rFonts w:ascii="Arial" w:hAnsi="Arial"/>
      <w:color w:val="000000"/>
    </w:rPr>
  </w:style>
  <w:style w:type="character" w:customStyle="1" w:styleId="ConsPlusNormal1">
    <w:name w:val="ConsPlusNormal1"/>
    <w:link w:val="ConsPlusNormal"/>
    <w:qFormat/>
    <w:rPr>
      <w:rFonts w:ascii="Arial" w:hAnsi="Arial"/>
      <w:sz w:val="20"/>
    </w:rPr>
  </w:style>
  <w:style w:type="paragraph" w:customStyle="1" w:styleId="16">
    <w:name w:val="Знак примечания1"/>
    <w:basedOn w:val="12"/>
    <w:link w:val="115"/>
    <w:qFormat/>
    <w:rPr>
      <w:sz w:val="16"/>
    </w:rPr>
  </w:style>
  <w:style w:type="character" w:customStyle="1" w:styleId="115">
    <w:name w:val="Знак примечания11"/>
    <w:basedOn w:val="110"/>
    <w:link w:val="16"/>
    <w:qFormat/>
    <w:rPr>
      <w:sz w:val="16"/>
    </w:rPr>
  </w:style>
  <w:style w:type="paragraph" w:customStyle="1" w:styleId="c2">
    <w:name w:val="c2"/>
    <w:basedOn w:val="12"/>
    <w:link w:val="c21"/>
    <w:qFormat/>
  </w:style>
  <w:style w:type="character" w:customStyle="1" w:styleId="c21">
    <w:name w:val="c21"/>
    <w:basedOn w:val="110"/>
    <w:link w:val="c2"/>
    <w:qFormat/>
  </w:style>
  <w:style w:type="paragraph" w:customStyle="1" w:styleId="Footnote">
    <w:name w:val="Footnote"/>
    <w:basedOn w:val="a"/>
    <w:link w:val="Footnote1"/>
    <w:qFormat/>
    <w:pPr>
      <w:spacing w:after="0" w:line="240" w:lineRule="auto"/>
    </w:pPr>
    <w:rPr>
      <w:rFonts w:ascii="Calibri" w:hAnsi="Calibri"/>
      <w:sz w:val="20"/>
    </w:rPr>
  </w:style>
  <w:style w:type="character" w:customStyle="1" w:styleId="Footnote1">
    <w:name w:val="Footnote1"/>
    <w:link w:val="Footnote"/>
    <w:qFormat/>
    <w:rPr>
      <w:rFonts w:ascii="Calibri" w:hAnsi="Calibri"/>
      <w:sz w:val="20"/>
    </w:rPr>
  </w:style>
  <w:style w:type="paragraph" w:customStyle="1" w:styleId="17">
    <w:name w:val="Гиперссылка1"/>
    <w:link w:val="116"/>
    <w:qFormat/>
    <w:pPr>
      <w:spacing w:after="160" w:line="264" w:lineRule="auto"/>
    </w:pPr>
    <w:rPr>
      <w:color w:val="0000FF"/>
      <w:sz w:val="22"/>
      <w:u w:val="single"/>
    </w:rPr>
  </w:style>
  <w:style w:type="character" w:customStyle="1" w:styleId="116">
    <w:name w:val="Гиперссылка11"/>
    <w:link w:val="17"/>
    <w:qFormat/>
    <w:rPr>
      <w:color w:val="0000FF"/>
      <w:u w:val="single"/>
    </w:rPr>
  </w:style>
  <w:style w:type="paragraph" w:customStyle="1" w:styleId="121">
    <w:name w:val="Гиперссылка12"/>
    <w:basedOn w:val="12"/>
    <w:link w:val="1210"/>
    <w:qFormat/>
    <w:rPr>
      <w:color w:val="0563C1" w:themeColor="hyperlink"/>
      <w:u w:val="single"/>
    </w:rPr>
  </w:style>
  <w:style w:type="character" w:customStyle="1" w:styleId="1210">
    <w:name w:val="Гиперссылка121"/>
    <w:basedOn w:val="110"/>
    <w:link w:val="121"/>
    <w:qFormat/>
    <w:rPr>
      <w:color w:val="0563C1" w:themeColor="hyperlink"/>
      <w:u w:val="single"/>
    </w:rPr>
  </w:style>
  <w:style w:type="paragraph" w:customStyle="1" w:styleId="c111">
    <w:name w:val="c111"/>
    <w:basedOn w:val="12"/>
    <w:link w:val="c11"/>
    <w:qFormat/>
  </w:style>
  <w:style w:type="character" w:customStyle="1" w:styleId="c11">
    <w:name w:val="c11"/>
    <w:basedOn w:val="110"/>
    <w:link w:val="c111"/>
    <w:qFormat/>
  </w:style>
  <w:style w:type="paragraph" w:customStyle="1" w:styleId="Endnote">
    <w:name w:val="Endnote"/>
    <w:link w:val="Endnote1"/>
    <w:qFormat/>
    <w:pPr>
      <w:spacing w:after="160" w:line="264" w:lineRule="auto"/>
      <w:ind w:firstLine="851"/>
      <w:jc w:val="both"/>
    </w:pPr>
    <w:rPr>
      <w:rFonts w:ascii="XO Thames" w:hAnsi="XO Thames"/>
      <w:color w:val="000000"/>
      <w:sz w:val="22"/>
    </w:rPr>
  </w:style>
  <w:style w:type="character" w:customStyle="1" w:styleId="Endnote1">
    <w:name w:val="Endnote1"/>
    <w:link w:val="Endnote"/>
    <w:qFormat/>
    <w:rPr>
      <w:rFonts w:ascii="XO Thames" w:hAnsi="XO Thames"/>
    </w:rPr>
  </w:style>
  <w:style w:type="paragraph" w:customStyle="1" w:styleId="dt-m">
    <w:name w:val="dt-m"/>
    <w:basedOn w:val="12"/>
    <w:link w:val="dt-m1"/>
    <w:qFormat/>
  </w:style>
  <w:style w:type="character" w:customStyle="1" w:styleId="dt-m1">
    <w:name w:val="dt-m1"/>
    <w:basedOn w:val="110"/>
    <w:link w:val="dt-m"/>
    <w:qFormat/>
  </w:style>
  <w:style w:type="paragraph" w:customStyle="1" w:styleId="18">
    <w:name w:val="Знак сноски1"/>
    <w:basedOn w:val="12"/>
    <w:link w:val="117"/>
    <w:qFormat/>
    <w:rPr>
      <w:vertAlign w:val="superscript"/>
    </w:rPr>
  </w:style>
  <w:style w:type="character" w:customStyle="1" w:styleId="117">
    <w:name w:val="Знак сноски11"/>
    <w:basedOn w:val="110"/>
    <w:link w:val="18"/>
    <w:qFormat/>
    <w:rPr>
      <w:vertAlign w:val="superscript"/>
    </w:rPr>
  </w:style>
  <w:style w:type="paragraph" w:customStyle="1" w:styleId="HeaderandFooter">
    <w:name w:val="Header and Footer"/>
    <w:link w:val="HeaderandFooter1"/>
    <w:qFormat/>
    <w:pPr>
      <w:spacing w:after="160"/>
      <w:jc w:val="both"/>
    </w:pPr>
    <w:rPr>
      <w:rFonts w:ascii="XO Thames" w:hAnsi="XO Thames"/>
      <w:color w:val="000000"/>
      <w:sz w:val="28"/>
    </w:rPr>
  </w:style>
  <w:style w:type="character" w:customStyle="1" w:styleId="HeaderandFooter1">
    <w:name w:val="Header and Footer1"/>
    <w:link w:val="HeaderandFooter"/>
    <w:qFormat/>
    <w:rPr>
      <w:rFonts w:ascii="XO Thames" w:hAnsi="XO Thames"/>
      <w:sz w:val="28"/>
    </w:rPr>
  </w:style>
  <w:style w:type="paragraph" w:customStyle="1" w:styleId="25">
    <w:name w:val="Знак сноски2"/>
    <w:basedOn w:val="41"/>
    <w:link w:val="213"/>
    <w:qFormat/>
    <w:rPr>
      <w:vertAlign w:val="superscript"/>
    </w:rPr>
  </w:style>
  <w:style w:type="character" w:customStyle="1" w:styleId="213">
    <w:name w:val="Знак сноски21"/>
    <w:basedOn w:val="410"/>
    <w:link w:val="25"/>
    <w:qFormat/>
    <w:rPr>
      <w:vertAlign w:val="superscript"/>
    </w:rPr>
  </w:style>
  <w:style w:type="paragraph" w:customStyle="1" w:styleId="19">
    <w:name w:val="Неразрешенное упоминание1"/>
    <w:basedOn w:val="12"/>
    <w:link w:val="118"/>
    <w:qFormat/>
    <w:rPr>
      <w:color w:val="605E5C"/>
      <w:shd w:val="clear" w:color="auto" w:fill="E1DFDD"/>
    </w:rPr>
  </w:style>
  <w:style w:type="character" w:customStyle="1" w:styleId="118">
    <w:name w:val="Неразрешенное упоминание11"/>
    <w:basedOn w:val="110"/>
    <w:link w:val="19"/>
    <w:qFormat/>
    <w:rPr>
      <w:color w:val="605E5C"/>
      <w:shd w:val="clear" w:color="auto" w:fill="E1DFDD"/>
    </w:rPr>
  </w:style>
  <w:style w:type="paragraph" w:customStyle="1" w:styleId="c0">
    <w:name w:val="c0"/>
    <w:basedOn w:val="12"/>
    <w:link w:val="c01"/>
    <w:qFormat/>
  </w:style>
  <w:style w:type="character" w:customStyle="1" w:styleId="c01">
    <w:name w:val="c01"/>
    <w:basedOn w:val="110"/>
    <w:link w:val="c0"/>
  </w:style>
  <w:style w:type="paragraph" w:customStyle="1" w:styleId="Footnote2">
    <w:name w:val="Footnote2"/>
    <w:basedOn w:val="a"/>
    <w:link w:val="Footnote3"/>
    <w:pPr>
      <w:spacing w:after="0" w:line="240" w:lineRule="auto"/>
    </w:pPr>
    <w:rPr>
      <w:rFonts w:ascii="Calibri" w:hAnsi="Calibri"/>
      <w:sz w:val="20"/>
    </w:rPr>
  </w:style>
  <w:style w:type="character" w:customStyle="1" w:styleId="Footnote3">
    <w:name w:val="Footnote3"/>
    <w:link w:val="Footnote2"/>
    <w:rPr>
      <w:rFonts w:ascii="Calibri" w:hAnsi="Calibri"/>
      <w:sz w:val="20"/>
    </w:rPr>
  </w:style>
  <w:style w:type="paragraph" w:customStyle="1" w:styleId="131">
    <w:name w:val="Гиперссылка13"/>
    <w:link w:val="140"/>
    <w:pPr>
      <w:spacing w:after="160" w:line="264" w:lineRule="auto"/>
    </w:pPr>
    <w:rPr>
      <w:color w:val="0000FF"/>
      <w:sz w:val="22"/>
      <w:u w:val="single"/>
    </w:rPr>
  </w:style>
  <w:style w:type="character" w:customStyle="1" w:styleId="140">
    <w:name w:val="Гиперссылка14"/>
    <w:link w:val="131"/>
    <w:rPr>
      <w:color w:val="0000FF"/>
      <w:u w:val="single"/>
    </w:rPr>
  </w:style>
  <w:style w:type="paragraph" w:customStyle="1" w:styleId="c4">
    <w:name w:val="c4"/>
    <w:basedOn w:val="12"/>
    <w:link w:val="c41"/>
  </w:style>
  <w:style w:type="character" w:customStyle="1" w:styleId="c41">
    <w:name w:val="c41"/>
    <w:basedOn w:val="110"/>
    <w:link w:val="c4"/>
  </w:style>
  <w:style w:type="paragraph" w:customStyle="1" w:styleId="apple-converted-space">
    <w:name w:val="apple-converted-space"/>
    <w:basedOn w:val="12"/>
    <w:link w:val="apple-converted-space1"/>
    <w:rPr>
      <w:rFonts w:ascii="Times New Roman" w:hAnsi="Times New Roman"/>
    </w:rPr>
  </w:style>
  <w:style w:type="character" w:customStyle="1" w:styleId="apple-converted-space1">
    <w:name w:val="apple-converted-space1"/>
    <w:basedOn w:val="110"/>
    <w:link w:val="apple-converted-space"/>
    <w:rPr>
      <w:rFonts w:ascii="Times New Roman" w:hAnsi="Times New Roman"/>
    </w:rPr>
  </w:style>
  <w:style w:type="paragraph" w:customStyle="1" w:styleId="dt-p">
    <w:name w:val="dt-p"/>
    <w:basedOn w:val="a"/>
    <w:link w:val="dt-p1"/>
    <w:pPr>
      <w:spacing w:beforeAutospacing="1" w:afterAutospacing="1" w:line="240" w:lineRule="auto"/>
    </w:pPr>
    <w:rPr>
      <w:rFonts w:ascii="Times New Roman" w:hAnsi="Times New Roman"/>
      <w:sz w:val="24"/>
    </w:rPr>
  </w:style>
  <w:style w:type="character" w:customStyle="1" w:styleId="dt-p1">
    <w:name w:val="dt-p1"/>
    <w:link w:val="dt-p"/>
    <w:rPr>
      <w:rFonts w:ascii="Times New Roman" w:hAnsi="Times New Roman"/>
      <w:sz w:val="24"/>
    </w:rPr>
  </w:style>
  <w:style w:type="paragraph" w:customStyle="1" w:styleId="141">
    <w:name w:val="Обычный14"/>
    <w:link w:val="150"/>
    <w:pPr>
      <w:spacing w:after="160" w:line="264" w:lineRule="auto"/>
    </w:pPr>
    <w:rPr>
      <w:color w:val="000000"/>
      <w:sz w:val="22"/>
    </w:rPr>
  </w:style>
  <w:style w:type="character" w:customStyle="1" w:styleId="150">
    <w:name w:val="Обычный15"/>
    <w:link w:val="141"/>
  </w:style>
  <w:style w:type="paragraph" w:customStyle="1" w:styleId="160">
    <w:name w:val="Обычный16"/>
    <w:link w:val="170"/>
    <w:pPr>
      <w:spacing w:after="160" w:line="264" w:lineRule="auto"/>
    </w:pPr>
    <w:rPr>
      <w:color w:val="000000"/>
      <w:sz w:val="22"/>
    </w:rPr>
  </w:style>
  <w:style w:type="character" w:customStyle="1" w:styleId="170">
    <w:name w:val="Обычный17"/>
    <w:link w:val="160"/>
  </w:style>
  <w:style w:type="paragraph" w:customStyle="1" w:styleId="c22">
    <w:name w:val="c22"/>
    <w:basedOn w:val="a"/>
    <w:link w:val="c221"/>
    <w:pPr>
      <w:spacing w:beforeAutospacing="1" w:afterAutospacing="1" w:line="240" w:lineRule="auto"/>
    </w:pPr>
    <w:rPr>
      <w:rFonts w:ascii="Times New Roman" w:hAnsi="Times New Roman"/>
      <w:sz w:val="24"/>
    </w:rPr>
  </w:style>
  <w:style w:type="character" w:customStyle="1" w:styleId="c221">
    <w:name w:val="c221"/>
    <w:link w:val="c22"/>
    <w:rPr>
      <w:rFonts w:ascii="Times New Roman" w:hAnsi="Times New Roman"/>
      <w:sz w:val="24"/>
    </w:rPr>
  </w:style>
  <w:style w:type="paragraph" w:customStyle="1" w:styleId="c18">
    <w:name w:val="c18"/>
    <w:basedOn w:val="a"/>
    <w:link w:val="c181"/>
    <w:pPr>
      <w:spacing w:beforeAutospacing="1" w:afterAutospacing="1" w:line="240" w:lineRule="auto"/>
    </w:pPr>
    <w:rPr>
      <w:rFonts w:ascii="Times New Roman" w:hAnsi="Times New Roman"/>
      <w:sz w:val="24"/>
    </w:rPr>
  </w:style>
  <w:style w:type="character" w:customStyle="1" w:styleId="c181">
    <w:name w:val="c181"/>
    <w:link w:val="c18"/>
    <w:rPr>
      <w:rFonts w:ascii="Times New Roman" w:hAnsi="Times New Roman"/>
      <w:sz w:val="24"/>
    </w:rPr>
  </w:style>
  <w:style w:type="paragraph" w:customStyle="1" w:styleId="320">
    <w:name w:val="Основной шрифт абзаца32"/>
    <w:link w:val="33"/>
    <w:pPr>
      <w:spacing w:after="160" w:line="264" w:lineRule="auto"/>
    </w:pPr>
    <w:rPr>
      <w:color w:val="000000"/>
      <w:sz w:val="22"/>
    </w:rPr>
  </w:style>
  <w:style w:type="character" w:customStyle="1" w:styleId="33">
    <w:name w:val="Основной шрифт абзаца33"/>
    <w:link w:val="320"/>
  </w:style>
  <w:style w:type="paragraph" w:customStyle="1" w:styleId="c10">
    <w:name w:val="c10"/>
    <w:basedOn w:val="12"/>
    <w:link w:val="c101"/>
  </w:style>
  <w:style w:type="character" w:customStyle="1" w:styleId="c101">
    <w:name w:val="c101"/>
    <w:basedOn w:val="110"/>
    <w:link w:val="c10"/>
  </w:style>
  <w:style w:type="paragraph" w:customStyle="1" w:styleId="c14">
    <w:name w:val="c14"/>
    <w:basedOn w:val="12"/>
    <w:link w:val="c141"/>
  </w:style>
  <w:style w:type="character" w:customStyle="1" w:styleId="c141">
    <w:name w:val="c141"/>
    <w:basedOn w:val="110"/>
    <w:link w:val="c14"/>
  </w:style>
  <w:style w:type="paragraph" w:customStyle="1" w:styleId="220">
    <w:name w:val="Гиперссылка22"/>
    <w:link w:val="230"/>
    <w:pPr>
      <w:spacing w:after="160" w:line="264" w:lineRule="auto"/>
    </w:pPr>
    <w:rPr>
      <w:color w:val="0000FF"/>
      <w:sz w:val="22"/>
      <w:u w:val="single"/>
    </w:rPr>
  </w:style>
  <w:style w:type="character" w:customStyle="1" w:styleId="230">
    <w:name w:val="Гиперссылка23"/>
    <w:link w:val="220"/>
    <w:rPr>
      <w:color w:val="0000FF"/>
      <w:u w:val="single"/>
    </w:rPr>
  </w:style>
  <w:style w:type="table" w:customStyle="1" w:styleId="27">
    <w:name w:val="Сетка таблицы27"/>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a">
    <w:name w:val="Сетка таблицы1"/>
    <w:basedOn w:val="a1"/>
    <w:next w:val="ac"/>
    <w:rsid w:val="0078096F"/>
    <w:rPr>
      <w:rFonts w:eastAsia="Calibri"/>
      <w:lang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39</Pages>
  <Words>11076</Words>
  <Characters>63135</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Абрамова Л И</dc:creator>
  <cp:lastModifiedBy>Пользователь</cp:lastModifiedBy>
  <cp:revision>2</cp:revision>
  <dcterms:created xsi:type="dcterms:W3CDTF">2025-09-11T03:57:00Z</dcterms:created>
  <dcterms:modified xsi:type="dcterms:W3CDTF">2025-12-04T02:01:00Z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EF25596D22174A6F94E453B140479CC6_12</vt:lpwstr>
  </property>
</Properties>
</file>